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CC2863" w14:textId="3FA6C59E" w:rsidR="007166CE" w:rsidRDefault="007711C2" w:rsidP="00D4119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BF8153D" wp14:editId="6F31C78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B361544" w14:textId="77777777" w:rsidR="007166CE" w:rsidRDefault="007166CE" w:rsidP="00D4119D">
      <w:pPr>
        <w:pStyle w:val="berschrift1"/>
      </w:pPr>
      <w:r>
        <w:br w:type="page"/>
      </w:r>
      <w:r>
        <w:lastRenderedPageBreak/>
        <w:t>Vorwort</w:t>
      </w:r>
    </w:p>
    <w:p w14:paraId="04DA8722" w14:textId="77777777" w:rsidR="007166CE" w:rsidRDefault="007E1779" w:rsidP="00D4119D">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E7EC405" w14:textId="77777777" w:rsidR="007E1779" w:rsidRDefault="008D7463" w:rsidP="00D4119D">
      <w:r>
        <w:t xml:space="preserve">Dieses Jahr hat uns allen eine Menge abverlangt – doch Gott hat uns hindurchgetragen. </w:t>
      </w:r>
    </w:p>
    <w:p w14:paraId="7032D525" w14:textId="77777777" w:rsidR="008D7463" w:rsidRDefault="008D7463" w:rsidP="00D4119D">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927EAC5" w14:textId="77777777" w:rsidR="007E1779" w:rsidRDefault="007E1779" w:rsidP="00D4119D">
      <w:r>
        <w:t>Vielleicht hat aber auch der eine oder die andere Lust, mitzumachen und neue Bücher zu erstellen – sprecht mich einfach an.</w:t>
      </w:r>
    </w:p>
    <w:p w14:paraId="3B666AFF" w14:textId="77777777" w:rsidR="007166CE" w:rsidRDefault="007166CE" w:rsidP="00D4119D">
      <w:r>
        <w:t>Euch allen wünsche ich Gottes reichen Segen und dass Ihr für Euch interessante Texte hier findet. Für Anregungen bin ich immer dankbar.</w:t>
      </w:r>
    </w:p>
    <w:p w14:paraId="632393E6" w14:textId="77777777" w:rsidR="007166CE" w:rsidRDefault="007166CE" w:rsidP="00D4119D">
      <w:r>
        <w:t>Gruß &amp; Segen,</w:t>
      </w:r>
    </w:p>
    <w:p w14:paraId="66EDC188" w14:textId="77777777" w:rsidR="007166CE" w:rsidRDefault="007166CE" w:rsidP="00D4119D">
      <w:r>
        <w:t>Andreas</w:t>
      </w:r>
    </w:p>
    <w:p w14:paraId="4A267C96" w14:textId="77777777" w:rsidR="0022039F" w:rsidRDefault="007166CE" w:rsidP="00D4119D">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03A14D6" w14:textId="77777777" w:rsidR="00D4119D" w:rsidRDefault="00D4119D" w:rsidP="00D4119D">
      <w:pPr>
        <w:pStyle w:val="berschrift1"/>
      </w:pPr>
      <w:r>
        <w:rPr>
          <w:rStyle w:val="screen-reader-text"/>
        </w:rPr>
        <w:t>Ach Gott, verlaß mich nicht</w:t>
      </w:r>
      <w:r>
        <w:t xml:space="preserve"> </w:t>
      </w:r>
    </w:p>
    <w:p w14:paraId="1F3E0EC4" w14:textId="77777777" w:rsidR="00D4119D" w:rsidRDefault="00D4119D" w:rsidP="00D4119D">
      <w:pPr>
        <w:pStyle w:val="StandardWeb"/>
      </w:pPr>
      <w:r>
        <w:t>1) Ach Gott, verlaß mich nicht,</w:t>
      </w:r>
      <w:r>
        <w:br/>
        <w:t>Gib mir die Gnadenhände!</w:t>
      </w:r>
      <w:r>
        <w:br/>
        <w:t>Auch führe mich, dein Kind,</w:t>
      </w:r>
      <w:r>
        <w:br/>
        <w:t>Daß ich den Lauf vollende</w:t>
      </w:r>
      <w:r>
        <w:br/>
        <w:t>Zu meiner Seligkeit;</w:t>
      </w:r>
      <w:r>
        <w:br/>
        <w:t>Sei du mein Lebenslicht,</w:t>
      </w:r>
      <w:r>
        <w:br/>
        <w:t>Mein Stab, mein Hort, mein Schutz:</w:t>
      </w:r>
      <w:r>
        <w:br/>
        <w:t>Ach Gott, verlaß mich nicht!</w:t>
      </w:r>
    </w:p>
    <w:p w14:paraId="2AC93172" w14:textId="77777777" w:rsidR="00D4119D" w:rsidRDefault="00D4119D" w:rsidP="00D4119D">
      <w:pPr>
        <w:pStyle w:val="StandardWeb"/>
      </w:pPr>
      <w:r>
        <w:t>2) Ach Gott, verlaß mich nicht,</w:t>
      </w:r>
      <w:r>
        <w:br/>
        <w:t>Regiere du mein Wallen,</w:t>
      </w:r>
      <w:r>
        <w:br/>
        <w:t>Ach laß mich nimmermehr</w:t>
      </w:r>
      <w:r>
        <w:br/>
        <w:t>In Sünd und Schande fallen!</w:t>
      </w:r>
      <w:r>
        <w:br/>
        <w:t>Gib mir den guten Geist,</w:t>
      </w:r>
      <w:r>
        <w:br/>
        <w:t>Gib Glaubenszuversicht,</w:t>
      </w:r>
      <w:r>
        <w:br/>
        <w:t>Sei meine Stärk und Kraft:</w:t>
      </w:r>
      <w:r>
        <w:br/>
        <w:t>Ach Gott, verlaß mich nicht!</w:t>
      </w:r>
    </w:p>
    <w:p w14:paraId="037ABDC1" w14:textId="77777777" w:rsidR="00D4119D" w:rsidRDefault="00D4119D" w:rsidP="00D4119D">
      <w:pPr>
        <w:pStyle w:val="StandardWeb"/>
      </w:pPr>
      <w:r>
        <w:t>3) Ach Gott, verlaß mich nicht,</w:t>
      </w:r>
      <w:r>
        <w:br/>
        <w:t>Ich ruf aus Herzensgrunde.</w:t>
      </w:r>
      <w:r>
        <w:br/>
        <w:t>Ach Höchster, stärke mich</w:t>
      </w:r>
      <w:r>
        <w:br/>
        <w:t>In jeder bösen Stunde;</w:t>
      </w:r>
      <w:r>
        <w:br/>
        <w:t>Wenn mich Versuchung plagt</w:t>
      </w:r>
      <w:r>
        <w:br/>
        <w:t>Und meine Seel anficht,</w:t>
      </w:r>
      <w:r>
        <w:br/>
        <w:t>So weiche nicht von mir:</w:t>
      </w:r>
      <w:r>
        <w:br/>
        <w:t>Ach Gott, verlaß mich nicht!</w:t>
      </w:r>
    </w:p>
    <w:p w14:paraId="16CE58B4" w14:textId="77777777" w:rsidR="00D4119D" w:rsidRDefault="00D4119D" w:rsidP="00D4119D">
      <w:pPr>
        <w:pStyle w:val="StandardWeb"/>
      </w:pPr>
      <w:r>
        <w:t>4) Ach Gott, verlaß mich nicht,</w:t>
      </w:r>
      <w:r>
        <w:br/>
        <w:t>Ach, laß dich doch bewegen,</w:t>
      </w:r>
      <w:r>
        <w:br/>
        <w:t>Ach Vater, kröne doch</w:t>
      </w:r>
      <w:r>
        <w:br/>
        <w:t>Mit reichem Himmelssegen</w:t>
      </w:r>
      <w:r>
        <w:br/>
        <w:t>Die Werke meines Amts,</w:t>
      </w:r>
      <w:r>
        <w:br/>
        <w:t>Die Werke meiner Pflicht,</w:t>
      </w:r>
      <w:r>
        <w:br/>
        <w:t>Zu tun, was dir gefällt:</w:t>
      </w:r>
      <w:r>
        <w:br/>
        <w:t>Ach Gott, verlaß mich nicht!</w:t>
      </w:r>
    </w:p>
    <w:p w14:paraId="052D9EBA" w14:textId="77777777" w:rsidR="00D4119D" w:rsidRDefault="00D4119D" w:rsidP="00D4119D">
      <w:pPr>
        <w:pStyle w:val="StandardWeb"/>
      </w:pPr>
      <w:r>
        <w:t>5) Ach Gott, verlaß mich nicht,</w:t>
      </w:r>
      <w:r>
        <w:br/>
        <w:t>Ich bleibe dir ergeben.</w:t>
      </w:r>
      <w:r>
        <w:br/>
        <w:t>Hilf mir, o großer Gott,</w:t>
      </w:r>
      <w:r>
        <w:br/>
        <w:t>Recht glauben, christlich leben</w:t>
      </w:r>
      <w:r>
        <w:br/>
        <w:t>Und selig scheiden ab,</w:t>
      </w:r>
      <w:r>
        <w:br/>
        <w:t>Zu sehn dein Angesicht!</w:t>
      </w:r>
      <w:r>
        <w:br/>
        <w:t>Hilf mir in Not und Tod:</w:t>
      </w:r>
      <w:r>
        <w:br/>
        <w:t>Ach Gott, verlaß mich nicht!</w:t>
      </w:r>
    </w:p>
    <w:p w14:paraId="130EDA19" w14:textId="062561B0" w:rsidR="00D4119D" w:rsidRDefault="00D4119D" w:rsidP="00D4119D">
      <w:pPr>
        <w:pStyle w:val="berschrift1"/>
      </w:pPr>
      <w:r>
        <w:t>Ach, was ist doch unsre Zeit?</w:t>
      </w:r>
    </w:p>
    <w:p w14:paraId="3BD1BD82" w14:textId="77777777" w:rsidR="00D4119D" w:rsidRDefault="00D4119D" w:rsidP="00D4119D">
      <w:pPr>
        <w:pStyle w:val="StandardWeb"/>
      </w:pPr>
      <w:r>
        <w:rPr>
          <w:rStyle w:val="Hervorhebung"/>
        </w:rPr>
        <w:t>Mel. eigene Melodie</w:t>
      </w:r>
      <w:r>
        <w:rPr>
          <w:i/>
          <w:iCs/>
        </w:rPr>
        <w:br/>
      </w:r>
      <w:r>
        <w:rPr>
          <w:rStyle w:val="Hervorhebung"/>
        </w:rPr>
        <w:t>Gedruckt 1685</w:t>
      </w:r>
    </w:p>
    <w:p w14:paraId="7860088D" w14:textId="77777777" w:rsidR="00D4119D" w:rsidRDefault="00D4119D" w:rsidP="00D4119D">
      <w:pPr>
        <w:pStyle w:val="StandardWeb"/>
      </w:pPr>
      <w:r>
        <w:t>Ach, was ist doch unsre Zeit?</w:t>
      </w:r>
      <w:r>
        <w:br/>
        <w:t>Flüchtigkeit!</w:t>
      </w:r>
      <w:r>
        <w:br/>
        <w:t>Nebel, Rauch, und Wind und Schatten!</w:t>
      </w:r>
      <w:r>
        <w:br/>
        <w:t>Menschen können nicht bestehn,</w:t>
      </w:r>
      <w:r>
        <w:br/>
        <w:t>Sie vergehn,</w:t>
      </w:r>
      <w:r>
        <w:br/>
        <w:t>Wie die Blumen auf den Matten.</w:t>
      </w:r>
      <w:r>
        <w:br/>
        <w:t>Unser Leben fleucht behende;</w:t>
      </w:r>
      <w:r>
        <w:br/>
      </w:r>
      <w:r>
        <w:rPr>
          <w:rStyle w:val="Fett"/>
        </w:rPr>
        <w:t>Mensch, bedenke doch das Ende!</w:t>
      </w:r>
    </w:p>
    <w:p w14:paraId="173511BF" w14:textId="77777777" w:rsidR="00D4119D" w:rsidRDefault="00D4119D" w:rsidP="00D4119D">
      <w:pPr>
        <w:pStyle w:val="StandardWeb"/>
      </w:pPr>
      <w:r>
        <w:t>Menschen sind zerbrechlich Glas,</w:t>
      </w:r>
      <w:r>
        <w:br/>
        <w:t>Nichtig Gras,</w:t>
      </w:r>
      <w:r>
        <w:br/>
        <w:t>Blumen, die nicht lange stehen.</w:t>
      </w:r>
      <w:r>
        <w:br/>
        <w:t>Ach, wie bald wird ihre Kraft</w:t>
      </w:r>
      <w:r>
        <w:br/>
        <w:t>Hingerafft,</w:t>
      </w:r>
      <w:r>
        <w:br/>
        <w:t>Wann die Todeslüfte wehen!</w:t>
      </w:r>
      <w:r>
        <w:br/>
        <w:t>Unser Leben fleucht behende;</w:t>
      </w:r>
      <w:r>
        <w:br/>
      </w:r>
      <w:r>
        <w:rPr>
          <w:rStyle w:val="Fett"/>
        </w:rPr>
        <w:t>Mensch, bedenke doch das Ende!</w:t>
      </w:r>
    </w:p>
    <w:p w14:paraId="69F67E10" w14:textId="77777777" w:rsidR="00D4119D" w:rsidRDefault="00D4119D" w:rsidP="00D4119D">
      <w:pPr>
        <w:pStyle w:val="StandardWeb"/>
      </w:pPr>
      <w:r>
        <w:t>Jugend, die den Rosen gleicht,</w:t>
      </w:r>
      <w:r>
        <w:br/>
        <w:t>Die verbleicht</w:t>
      </w:r>
      <w:r>
        <w:br/>
        <w:t>Ihre Schöne muß verschwinden.</w:t>
      </w:r>
      <w:r>
        <w:br/>
        <w:t>Es vergeht durch Todesmacht</w:t>
      </w:r>
      <w:r>
        <w:br/>
        <w:t>Alle Pracht,</w:t>
      </w:r>
      <w:r>
        <w:br/>
        <w:t>Die wir an den Menschen finden.</w:t>
      </w:r>
      <w:r>
        <w:br/>
        <w:t>Unser Leben fleucht behende;</w:t>
      </w:r>
      <w:r>
        <w:br/>
      </w:r>
      <w:r>
        <w:rPr>
          <w:rStyle w:val="Fett"/>
        </w:rPr>
        <w:t>Mensch, bedenke doch das Ende!</w:t>
      </w:r>
    </w:p>
    <w:p w14:paraId="304F1610" w14:textId="77777777" w:rsidR="00D4119D" w:rsidRDefault="00D4119D" w:rsidP="00D4119D">
      <w:pPr>
        <w:pStyle w:val="StandardWeb"/>
      </w:pPr>
      <w:r>
        <w:t>Menschen sind der Zeiten Spiel,</w:t>
      </w:r>
      <w:r>
        <w:br/>
        <w:t>Und ein Ziel,</w:t>
      </w:r>
      <w:r>
        <w:br/>
        <w:t>Drauf die Todespfeile fliegen.</w:t>
      </w:r>
      <w:r>
        <w:br/>
        <w:t>Die wie schlanke Cedern stehn,</w:t>
      </w:r>
      <w:r>
        <w:br/>
        <w:t>Groß und schön,</w:t>
      </w:r>
      <w:r>
        <w:br/>
        <w:t>Müssen durch den Tod erliegen.</w:t>
      </w:r>
      <w:r>
        <w:br/>
        <w:t>Unser Leben fleucht behende;</w:t>
      </w:r>
      <w:r>
        <w:br/>
      </w:r>
      <w:r>
        <w:rPr>
          <w:rStyle w:val="Fett"/>
        </w:rPr>
        <w:t>Mensch, bedenke doch das Ende!</w:t>
      </w:r>
    </w:p>
    <w:p w14:paraId="650E2D04" w14:textId="77777777" w:rsidR="00D4119D" w:rsidRDefault="00D4119D" w:rsidP="00D4119D">
      <w:pPr>
        <w:pStyle w:val="StandardWeb"/>
      </w:pPr>
      <w:r>
        <w:t>Ach, der Tod ist dir gewiß;</w:t>
      </w:r>
      <w:r>
        <w:br/>
        <w:t>Drum vergiß</w:t>
      </w:r>
      <w:r>
        <w:br/>
        <w:t>Alles Eitle dieser Erden!</w:t>
      </w:r>
      <w:r>
        <w:br/>
        <w:t>Lenke dich zur Ewigkeit</w:t>
      </w:r>
      <w:r>
        <w:br/>
        <w:t>Jederzeit,</w:t>
      </w:r>
      <w:r>
        <w:br/>
        <w:t>Willst du dort unsterblich werden!</w:t>
      </w:r>
      <w:r>
        <w:br/>
        <w:t>Unser Leben fleucht behende;</w:t>
      </w:r>
      <w:r>
        <w:br/>
      </w:r>
      <w:r>
        <w:rPr>
          <w:rStyle w:val="Fett"/>
        </w:rPr>
        <w:t>Mensch, bedenke doch das Ende!</w:t>
      </w:r>
    </w:p>
    <w:p w14:paraId="6BE1DE0C" w14:textId="77777777" w:rsidR="00D4119D" w:rsidRDefault="00D4119D" w:rsidP="00D4119D">
      <w:pPr>
        <w:pStyle w:val="StandardWeb"/>
      </w:pPr>
      <w:r>
        <w:t>Schwinge dein Gemüth und Herz</w:t>
      </w:r>
      <w:r>
        <w:br/>
        <w:t>Himmelwärts,</w:t>
      </w:r>
      <w:r>
        <w:br/>
        <w:t>Wo nicht Tod, nicht Noth, nicht Leiden!</w:t>
      </w:r>
      <w:r>
        <w:br/>
        <w:t>Denk an das, was ewig ist,</w:t>
      </w:r>
      <w:r>
        <w:br/>
        <w:t>Liebster Christ,</w:t>
      </w:r>
      <w:r>
        <w:br/>
        <w:t>Soll dich einst der Himmel weiden!</w:t>
      </w:r>
      <w:r>
        <w:br/>
        <w:t>Unser Leben fleucht behende;</w:t>
      </w:r>
      <w:r>
        <w:br/>
      </w:r>
      <w:r>
        <w:rPr>
          <w:rStyle w:val="Fett"/>
        </w:rPr>
        <w:t>Mensch, bedenke doch das Ende!</w:t>
      </w:r>
    </w:p>
    <w:p w14:paraId="36298720" w14:textId="77777777" w:rsidR="00D4119D" w:rsidRDefault="00D4119D" w:rsidP="00D4119D">
      <w:pPr>
        <w:pStyle w:val="berschrift1"/>
      </w:pPr>
      <w:r>
        <w:rPr>
          <w:rStyle w:val="screen-reader-text"/>
        </w:rPr>
        <w:t>Befiehl dem Höchsten deine Wege</w:t>
      </w:r>
      <w:r>
        <w:t xml:space="preserve"> </w:t>
      </w:r>
    </w:p>
    <w:p w14:paraId="7231A60C" w14:textId="77777777" w:rsidR="00D4119D" w:rsidRDefault="00D4119D" w:rsidP="00D4119D">
      <w:pPr>
        <w:pStyle w:val="StandardWeb"/>
      </w:pPr>
      <w:r>
        <w:rPr>
          <w:rStyle w:val="Hervorhebung"/>
        </w:rPr>
        <w:t>Mel. Was sorgst du ängstlich für dein Leben.</w:t>
      </w:r>
      <w:r>
        <w:rPr>
          <w:i/>
          <w:iCs/>
        </w:rPr>
        <w:br/>
      </w:r>
      <w:r>
        <w:rPr>
          <w:rStyle w:val="Hervorhebung"/>
        </w:rPr>
        <w:t>Gedruckt 1685</w:t>
      </w:r>
    </w:p>
    <w:p w14:paraId="75BC08E0" w14:textId="77777777" w:rsidR="00D4119D" w:rsidRDefault="00D4119D" w:rsidP="00D4119D">
      <w:pPr>
        <w:pStyle w:val="StandardWeb"/>
      </w:pPr>
      <w:r>
        <w:t>Befiehl dem Höchsten deine Wege</w:t>
      </w:r>
      <w:r>
        <w:br/>
        <w:t>Und wisse, daß er dich verpflege,</w:t>
      </w:r>
      <w:r>
        <w:br/>
        <w:t>Wie ein getreuer Vater thut:</w:t>
      </w:r>
      <w:r>
        <w:br/>
        <w:t>Wie sollte dich dein Schöpfer hassen?</w:t>
      </w:r>
      <w:r>
        <w:br/>
        <w:t>Wie sollte dich dein Gott verlassen?</w:t>
      </w:r>
      <w:r>
        <w:br/>
        <w:t>Sein Herz ist lauter Liebesglut.</w:t>
      </w:r>
    </w:p>
    <w:p w14:paraId="49AD7694" w14:textId="77777777" w:rsidR="00D4119D" w:rsidRDefault="00D4119D" w:rsidP="00D4119D">
      <w:pPr>
        <w:pStyle w:val="StandardWeb"/>
      </w:pPr>
      <w:r>
        <w:t>Wozu kann Schmerz und Sorgen taugen?</w:t>
      </w:r>
      <w:r>
        <w:br/>
        <w:t>Gott sieht auf dich mit Liebesaugen,</w:t>
      </w:r>
      <w:r>
        <w:br/>
        <w:t>Die Tag und Nacht eröffnet stehn.</w:t>
      </w:r>
      <w:r>
        <w:br/>
        <w:t>Was ist dem Höchsten unverborgen?</w:t>
      </w:r>
      <w:r>
        <w:br/>
        <w:t>Wirf nur auf ihn die schweren Sorgen;</w:t>
      </w:r>
      <w:r>
        <w:br/>
        <w:t>Es wird noch Alles glücklich gehn!</w:t>
      </w:r>
    </w:p>
    <w:p w14:paraId="1EAAF9B0" w14:textId="77777777" w:rsidR="00D4119D" w:rsidRDefault="00D4119D" w:rsidP="00D4119D">
      <w:pPr>
        <w:pStyle w:val="StandardWeb"/>
      </w:pPr>
      <w:r>
        <w:t>Schau doch des Höchsten Liebestriebe,</w:t>
      </w:r>
      <w:r>
        <w:br/>
        <w:t>Betrachte seine Mutterliebe,</w:t>
      </w:r>
      <w:r>
        <w:br/>
        <w:t>Die aller Welt die Brust entblößt,</w:t>
      </w:r>
      <w:r>
        <w:br/>
        <w:t>Die süße Brust, die Alles stillet,</w:t>
      </w:r>
      <w:r>
        <w:br/>
        <w:t>Die mit Erbarmen angefüllet,</w:t>
      </w:r>
      <w:r>
        <w:br/>
        <w:t>Die uns erquickt, und kräftig tröst!</w:t>
      </w:r>
    </w:p>
    <w:p w14:paraId="20399A53" w14:textId="77777777" w:rsidR="00D4119D" w:rsidRDefault="00D4119D" w:rsidP="00D4119D">
      <w:pPr>
        <w:pStyle w:val="StandardWeb"/>
      </w:pPr>
      <w:r>
        <w:t>Wer nur auf Gott sein Hoffen stellet,</w:t>
      </w:r>
      <w:r>
        <w:br/>
        <w:t>Der wird von keinem Sturm gefället;</w:t>
      </w:r>
      <w:r>
        <w:br/>
        <w:t>Gott ist sein Wall und starker Schild.</w:t>
      </w:r>
      <w:r>
        <w:br/>
        <w:t>Er kann das Leiden überwinden,</w:t>
      </w:r>
      <w:r>
        <w:br/>
        <w:t>In Unglückswüsten Manna finden;</w:t>
      </w:r>
      <w:r>
        <w:br/>
        <w:t>Geduld wird doch zuletzt gestillt!</w:t>
      </w:r>
    </w:p>
    <w:p w14:paraId="5CE21D45" w14:textId="77777777" w:rsidR="00D4119D" w:rsidRDefault="00D4119D" w:rsidP="00D4119D">
      <w:pPr>
        <w:pStyle w:val="StandardWeb"/>
      </w:pPr>
      <w:r>
        <w:t>Ergib dich Gott; es muß gelingen,</w:t>
      </w:r>
      <w:r>
        <w:br/>
        <w:t>Er wird sein Schäfchen endlich bringen</w:t>
      </w:r>
      <w:r>
        <w:br/>
        <w:t>Auf seines Segens fette Trift.</w:t>
      </w:r>
      <w:r>
        <w:br/>
        <w:t>Dein Theil ist dir schon zugemessen;</w:t>
      </w:r>
      <w:r>
        <w:br/>
        <w:t>Der Herr kann deiner nicht vergessen;</w:t>
      </w:r>
      <w:r>
        <w:br/>
        <w:t>Die Sorgen sind des Lebens Gift.</w:t>
      </w:r>
    </w:p>
    <w:p w14:paraId="6989C5F7" w14:textId="77777777" w:rsidR="00D4119D" w:rsidRDefault="00D4119D" w:rsidP="00D4119D">
      <w:pPr>
        <w:pStyle w:val="StandardWeb"/>
      </w:pPr>
      <w:r>
        <w:t>Der Höchste pflegt für dich zu wachen;</w:t>
      </w:r>
      <w:r>
        <w:br/>
        <w:t>Der Herr weiß Alles wohl zu machen;</w:t>
      </w:r>
      <w:r>
        <w:br/>
        <w:t>Er muß bei dir das Beste thun.</w:t>
      </w:r>
      <w:r>
        <w:br/>
        <w:t>Die Sorgen foltern dein Gemüthe,</w:t>
      </w:r>
      <w:r>
        <w:br/>
        <w:t>Erwäge Gottes Vatergüte,</w:t>
      </w:r>
      <w:r>
        <w:br/>
        <w:t>So kann die Seele sicher ruhn.</w:t>
      </w:r>
    </w:p>
    <w:p w14:paraId="657C9621" w14:textId="77777777" w:rsidR="00D4119D" w:rsidRDefault="00D4119D" w:rsidP="00D4119D">
      <w:pPr>
        <w:pStyle w:val="StandardWeb"/>
      </w:pPr>
      <w:r>
        <w:t>Drum hoffe nur auf Gottes Lieben,</w:t>
      </w:r>
      <w:r>
        <w:br/>
        <w:t>So wird kein Unfall dich betrüben;</w:t>
      </w:r>
      <w:r>
        <w:br/>
        <w:t>Sei Gott gelassen, fromm und still!</w:t>
      </w:r>
      <w:r>
        <w:br/>
        <w:t>Entweich vom breiten Lasterstege,</w:t>
      </w:r>
      <w:r>
        <w:br/>
        <w:t>Befiehl dem Höchsten deine Wege,</w:t>
      </w:r>
      <w:r>
        <w:br/>
        <w:t>Der dich versorgen kann und will!</w:t>
      </w:r>
    </w:p>
    <w:p w14:paraId="3E9CAD59" w14:textId="77777777" w:rsidR="00D4119D" w:rsidRDefault="00D4119D" w:rsidP="00D4119D">
      <w:pPr>
        <w:pStyle w:val="berschrift1"/>
      </w:pPr>
      <w:r>
        <w:t>Der Höchste kennet seine Lieben</w:t>
      </w:r>
    </w:p>
    <w:p w14:paraId="1BB31696" w14:textId="77777777" w:rsidR="00D4119D" w:rsidRDefault="00D4119D" w:rsidP="00D4119D">
      <w:pPr>
        <w:pStyle w:val="StandardWeb"/>
      </w:pPr>
      <w:r>
        <w:rPr>
          <w:rStyle w:val="Hervorhebung"/>
        </w:rPr>
        <w:t>Mel. Wer nur den lieben Gott</w:t>
      </w:r>
      <w:r>
        <w:rPr>
          <w:i/>
          <w:iCs/>
        </w:rPr>
        <w:br/>
      </w:r>
      <w:r>
        <w:rPr>
          <w:rStyle w:val="Hervorhebung"/>
        </w:rPr>
        <w:t>Gedruckt 1711</w:t>
      </w:r>
    </w:p>
    <w:p w14:paraId="40763782" w14:textId="77777777" w:rsidR="00D4119D" w:rsidRDefault="00D4119D" w:rsidP="00D4119D">
      <w:pPr>
        <w:pStyle w:val="StandardWeb"/>
      </w:pPr>
      <w:r>
        <w:t>Der Höchste kennet seine Lieben,</w:t>
      </w:r>
      <w:r>
        <w:br/>
        <w:t>Und bleibt ihr allerbester Freund;</w:t>
      </w:r>
      <w:r>
        <w:br/>
        <w:t>Ob er sie gleich pflegt zu betrüben,</w:t>
      </w:r>
      <w:r>
        <w:br/>
        <w:t>Und sich verstellet als ein Feind.</w:t>
      </w:r>
      <w:r>
        <w:br/>
        <w:t>Nimm an, mein Herz, was Gott dir schickt;</w:t>
      </w:r>
      <w:r>
        <w:br/>
      </w:r>
      <w:r>
        <w:rPr>
          <w:rStyle w:val="Fett"/>
        </w:rPr>
        <w:t>Der Höchste drücket und erquickt.</w:t>
      </w:r>
    </w:p>
    <w:p w14:paraId="123C46DA" w14:textId="77777777" w:rsidR="00D4119D" w:rsidRDefault="00D4119D" w:rsidP="00D4119D">
      <w:pPr>
        <w:pStyle w:val="StandardWeb"/>
      </w:pPr>
      <w:r>
        <w:t>Gott legt uns auf die Last der Plagen,</w:t>
      </w:r>
      <w:r>
        <w:br/>
        <w:t>Doch macht er sie nicht allzuschwer;</w:t>
      </w:r>
      <w:r>
        <w:br/>
        <w:t>Er weiß, wie viel wir können tragen,</w:t>
      </w:r>
      <w:r>
        <w:br/>
        <w:t>Er drücket uns nicht allzusehr;</w:t>
      </w:r>
      <w:r>
        <w:br/>
        <w:t>Er liebt die Seinen unverrückt;</w:t>
      </w:r>
      <w:r>
        <w:br/>
      </w:r>
      <w:r>
        <w:rPr>
          <w:rStyle w:val="Fett"/>
        </w:rPr>
        <w:t>Der Höchste drücket und erquickt.</w:t>
      </w:r>
    </w:p>
    <w:p w14:paraId="2D76DDC2" w14:textId="77777777" w:rsidR="00D4119D" w:rsidRDefault="00D4119D" w:rsidP="00D4119D">
      <w:pPr>
        <w:pStyle w:val="StandardWeb"/>
      </w:pPr>
      <w:r>
        <w:t>Der ewig treue Vater höret,</w:t>
      </w:r>
      <w:r>
        <w:br/>
        <w:t>Und hilft mit seiner starken Hand,</w:t>
      </w:r>
      <w:r>
        <w:br/>
        <w:t>Wenn uns die größte Last beschweret,</w:t>
      </w:r>
      <w:r>
        <w:br/>
        <w:t>Er führt in das gelobte Land;</w:t>
      </w:r>
      <w:r>
        <w:br/>
        <w:t>Wenn uns Egypten fast erstickt;</w:t>
      </w:r>
      <w:r>
        <w:br/>
      </w:r>
      <w:r>
        <w:rPr>
          <w:rStyle w:val="Fett"/>
        </w:rPr>
        <w:t>Der Höchste drücket und erquickt.</w:t>
      </w:r>
    </w:p>
    <w:p w14:paraId="442616AC" w14:textId="77777777" w:rsidR="00D4119D" w:rsidRDefault="00D4119D" w:rsidP="00D4119D">
      <w:pPr>
        <w:pStyle w:val="StandardWeb"/>
      </w:pPr>
      <w:r>
        <w:t>Der Höchste kann und will erretten,</w:t>
      </w:r>
      <w:r>
        <w:br/>
        <w:t>Er nimmt von uns zu rechter Zeit</w:t>
      </w:r>
      <w:r>
        <w:br/>
        <w:t>Des Kreuzes Band, und Todes Ketten,</w:t>
      </w:r>
      <w:r>
        <w:br/>
        <w:t>Er führt aus Leid zur Herrlichkeit,</w:t>
      </w:r>
      <w:r>
        <w:br/>
        <w:t>Die hier kein Menschenaug erblickt;</w:t>
      </w:r>
      <w:r>
        <w:br/>
      </w:r>
      <w:r>
        <w:rPr>
          <w:rStyle w:val="Fett"/>
        </w:rPr>
        <w:t>Der Höchste drücket und erquickt.</w:t>
      </w:r>
    </w:p>
    <w:p w14:paraId="04408AFF" w14:textId="77777777" w:rsidR="00D4119D" w:rsidRDefault="00D4119D" w:rsidP="00D4119D">
      <w:pPr>
        <w:pStyle w:val="StandardWeb"/>
      </w:pPr>
      <w:r>
        <w:t>Er streichet seine liebsten Kinder</w:t>
      </w:r>
      <w:r>
        <w:br/>
        <w:t>Mit Vaterruthen seiner Zucht;</w:t>
      </w:r>
      <w:r>
        <w:br/>
        <w:t>Doch macht er bald das Kreuz gelinder,</w:t>
      </w:r>
      <w:r>
        <w:br/>
        <w:t>Wenn ihn das Herz mit Schmerzen sucht,</w:t>
      </w:r>
      <w:r>
        <w:br/>
        <w:t>Und himmelan die Seufzer schickt;</w:t>
      </w:r>
      <w:r>
        <w:br/>
      </w:r>
      <w:r>
        <w:rPr>
          <w:rStyle w:val="Fett"/>
        </w:rPr>
        <w:t>Der Höchste drücket und erquickt.</w:t>
      </w:r>
    </w:p>
    <w:p w14:paraId="3B210931" w14:textId="77777777" w:rsidR="00D4119D" w:rsidRDefault="00D4119D" w:rsidP="00D4119D">
      <w:pPr>
        <w:pStyle w:val="StandardWeb"/>
      </w:pPr>
      <w:r>
        <w:t>Drum sei getreu, sei Gott ergeben!</w:t>
      </w:r>
      <w:r>
        <w:br/>
        <w:t>Dein Kreuz wird nur ein kleines sein;</w:t>
      </w:r>
      <w:r>
        <w:br/>
        <w:t>Denk an des Himmels Freudenleben,</w:t>
      </w:r>
      <w:r>
        <w:br/>
        <w:t>Und leide die so kurze Pein!</w:t>
      </w:r>
      <w:r>
        <w:br/>
        <w:t>Sei treu, bis dich die Krone schmückt!</w:t>
      </w:r>
      <w:r>
        <w:br/>
      </w:r>
      <w:r>
        <w:rPr>
          <w:rStyle w:val="Fett"/>
        </w:rPr>
        <w:t>Der Höchste drücket und erquickt.</w:t>
      </w:r>
    </w:p>
    <w:p w14:paraId="08D9F307" w14:textId="77777777" w:rsidR="00D4119D" w:rsidRDefault="00D4119D" w:rsidP="00D4119D">
      <w:pPr>
        <w:pStyle w:val="berschrift1"/>
      </w:pPr>
      <w:r>
        <w:rPr>
          <w:rStyle w:val="screen-reader-text"/>
        </w:rPr>
        <w:t>Der lichte Morgen bricht herfür</w:t>
      </w:r>
      <w:r>
        <w:t xml:space="preserve"> </w:t>
      </w:r>
    </w:p>
    <w:p w14:paraId="2C4D0B4B" w14:textId="77777777" w:rsidR="00D4119D" w:rsidRDefault="00D4119D" w:rsidP="00D4119D">
      <w:pPr>
        <w:pStyle w:val="StandardWeb"/>
      </w:pPr>
      <w:r>
        <w:rPr>
          <w:rStyle w:val="Hervorhebung"/>
        </w:rPr>
        <w:t>[Eigene Melodie.]</w:t>
      </w:r>
      <w:r>
        <w:rPr>
          <w:i/>
          <w:iCs/>
        </w:rPr>
        <w:br/>
      </w:r>
      <w:r>
        <w:rPr>
          <w:rStyle w:val="Hervorhebung"/>
        </w:rPr>
        <w:t>Gedruckt 1685</w:t>
      </w:r>
    </w:p>
    <w:p w14:paraId="22B6F51E" w14:textId="77777777" w:rsidR="00D4119D" w:rsidRDefault="00D4119D" w:rsidP="00D4119D">
      <w:pPr>
        <w:pStyle w:val="StandardWeb"/>
      </w:pPr>
      <w:r>
        <w:t>Der lichte Morgen bricht herfür,</w:t>
      </w:r>
      <w:r>
        <w:br/>
        <w:t>Komm, schönster Aufgang aus der Höhe,</w:t>
      </w:r>
      <w:r>
        <w:br/>
        <w:t>Daß ich deine Strahlen sehe!</w:t>
      </w:r>
      <w:r>
        <w:br/>
        <w:t>Du Licht des Lebens, leuchte mir,</w:t>
      </w:r>
      <w:r>
        <w:br/>
        <w:t>Laß meine Sündennacht verschwinden,</w:t>
      </w:r>
      <w:r>
        <w:br/>
        <w:t>Mein Jesu, laß mich Gnade finden!</w:t>
      </w:r>
    </w:p>
    <w:p w14:paraId="5FE65491" w14:textId="77777777" w:rsidR="00D4119D" w:rsidRDefault="00D4119D" w:rsidP="00D4119D">
      <w:pPr>
        <w:pStyle w:val="StandardWeb"/>
      </w:pPr>
      <w:r>
        <w:t>Hilf doch, daß ich bei früher Zeit</w:t>
      </w:r>
      <w:r>
        <w:br/>
        <w:t>Hinweg aus diesem Sodom eile,</w:t>
      </w:r>
      <w:r>
        <w:br/>
        <w:t>Und in Gomorra nicht verweile,</w:t>
      </w:r>
      <w:r>
        <w:br/>
        <w:t>Herr, führe mich in Sicherheit,</w:t>
      </w:r>
      <w:r>
        <w:br/>
        <w:t>Zur Himmelsstadt, zu denen Höhen,</w:t>
      </w:r>
      <w:r>
        <w:br/>
        <w:t>Davon mit Hilfe kann entstehen!</w:t>
      </w:r>
    </w:p>
    <w:p w14:paraId="22472242" w14:textId="77777777" w:rsidR="00D4119D" w:rsidRDefault="00D4119D" w:rsidP="00D4119D">
      <w:pPr>
        <w:pStyle w:val="StandardWeb"/>
      </w:pPr>
      <w:r>
        <w:t>Hilf, daß ich auch ein Jacob sei,</w:t>
      </w:r>
      <w:r>
        <w:br/>
        <w:t>Der mit den Glaubensarmen ringe,</w:t>
      </w:r>
      <w:r>
        <w:br/>
        <w:t>Bis daß hervor der Morgen dringe,</w:t>
      </w:r>
      <w:r>
        <w:br/>
        <w:t>Der Morgen deiner großen Treu!</w:t>
      </w:r>
      <w:r>
        <w:br/>
        <w:t>Laß mich an dir beständig hangen,</w:t>
      </w:r>
      <w:r>
        <w:br/>
        <w:t>Und reichen Segen stets erlangen!</w:t>
      </w:r>
    </w:p>
    <w:p w14:paraId="1DFA00D1" w14:textId="77777777" w:rsidR="00D4119D" w:rsidRDefault="00D4119D" w:rsidP="00D4119D">
      <w:pPr>
        <w:pStyle w:val="StandardWeb"/>
      </w:pPr>
      <w:r>
        <w:t>Laß doch den Thau der Gütigkeit</w:t>
      </w:r>
      <w:r>
        <w:br/>
        <w:t>Auf mein so mattes Herze fließen,</w:t>
      </w:r>
      <w:r>
        <w:br/>
        <w:t>Laß mich dein Manna doch genießen,</w:t>
      </w:r>
      <w:r>
        <w:br/>
        <w:t>Dein heilig Wort, das mich erfreut!</w:t>
      </w:r>
      <w:r>
        <w:br/>
        <w:t>Regiere mich, damit ich frühe</w:t>
      </w:r>
      <w:r>
        <w:br/>
        <w:t>Um dieses Manna mich bemühe!</w:t>
      </w:r>
    </w:p>
    <w:p w14:paraId="1AFE064E" w14:textId="77777777" w:rsidR="00D4119D" w:rsidRDefault="00D4119D" w:rsidP="00D4119D">
      <w:pPr>
        <w:pStyle w:val="StandardWeb"/>
      </w:pPr>
      <w:r>
        <w:t>Sei meiner Seele Schutz und Trost,</w:t>
      </w:r>
      <w:r>
        <w:br/>
        <w:t>Hilf doch, du früh gejagte Hinde,</w:t>
      </w:r>
      <w:r>
        <w:br/>
        <w:t>Daß ich in dir die Ruhe finde,</w:t>
      </w:r>
      <w:r>
        <w:br/>
        <w:t>Wann meine Feinde ganz erbost!</w:t>
      </w:r>
      <w:r>
        <w:br/>
        <w:t>Ich will in deine Wunden fliehen,</w:t>
      </w:r>
      <w:r>
        <w:br/>
        <w:t>Die purpurroth von Liebe glühen.</w:t>
      </w:r>
    </w:p>
    <w:p w14:paraId="1E44908A" w14:textId="77777777" w:rsidR="00D4119D" w:rsidRDefault="00D4119D" w:rsidP="00D4119D">
      <w:pPr>
        <w:pStyle w:val="StandardWeb"/>
      </w:pPr>
      <w:r>
        <w:t>Laß mich die Sonnenblume sein,</w:t>
      </w:r>
      <w:r>
        <w:br/>
        <w:t>Die sich nach dir und deinem Lichte</w:t>
      </w:r>
      <w:r>
        <w:br/>
        <w:t>Mit steter Demuth lenk und richte!</w:t>
      </w:r>
      <w:r>
        <w:br/>
        <w:t>Herr, führe mich in Himmel ein,</w:t>
      </w:r>
      <w:r>
        <w:br/>
        <w:t>Wo Leben, Lust und Glanz und Wonne,</w:t>
      </w:r>
      <w:r>
        <w:br/>
        <w:t>Wo steter Tag. wo rechte Sonne!</w:t>
      </w:r>
    </w:p>
    <w:p w14:paraId="4F023B8A" w14:textId="77777777" w:rsidR="00D4119D" w:rsidRDefault="00D4119D" w:rsidP="00D4119D">
      <w:pPr>
        <w:pStyle w:val="berschrift1"/>
      </w:pPr>
      <w:r>
        <w:rPr>
          <w:rStyle w:val="screen-reader-text"/>
        </w:rPr>
        <w:t>Die dunkle Nacht ist nun vergangen</w:t>
      </w:r>
      <w:r>
        <w:t xml:space="preserve"> </w:t>
      </w:r>
    </w:p>
    <w:p w14:paraId="23B30762" w14:textId="77777777" w:rsidR="00D4119D" w:rsidRDefault="00D4119D" w:rsidP="00D4119D">
      <w:pPr>
        <w:pStyle w:val="StandardWeb"/>
      </w:pPr>
      <w:r>
        <w:rPr>
          <w:rStyle w:val="Hervorhebung"/>
        </w:rPr>
        <w:t>[Mel. Wer nur den lieben Gott.]</w:t>
      </w:r>
      <w:r>
        <w:rPr>
          <w:i/>
          <w:iCs/>
        </w:rPr>
        <w:br/>
      </w:r>
      <w:r>
        <w:rPr>
          <w:rStyle w:val="Hervorhebung"/>
        </w:rPr>
        <w:t>Gedruckt 1685</w:t>
      </w:r>
    </w:p>
    <w:p w14:paraId="262F03CF" w14:textId="77777777" w:rsidR="00D4119D" w:rsidRDefault="00D4119D" w:rsidP="00D4119D">
      <w:pPr>
        <w:pStyle w:val="StandardWeb"/>
      </w:pPr>
      <w:r>
        <w:t>Die dunkle Nacht ist nun vergangen,</w:t>
      </w:r>
      <w:r>
        <w:br/>
        <w:t>Die güldne Sonne bricht herfür,</w:t>
      </w:r>
      <w:r>
        <w:br/>
        <w:t>Komm, liebster Jesu, mein Verlangen,</w:t>
      </w:r>
      <w:r>
        <w:br/>
        <w:t>Mein Licht, und meine schönste Zier!</w:t>
      </w:r>
      <w:r>
        <w:br/>
        <w:t>Ich werde nur durch dich erfreut,</w:t>
      </w:r>
      <w:r>
        <w:br/>
      </w:r>
      <w:r>
        <w:rPr>
          <w:rStyle w:val="Fett"/>
        </w:rPr>
        <w:t>Du Sonne der Gerechtigkeit!</w:t>
      </w:r>
    </w:p>
    <w:p w14:paraId="74B1E16E" w14:textId="77777777" w:rsidR="00D4119D" w:rsidRDefault="00D4119D" w:rsidP="00D4119D">
      <w:pPr>
        <w:pStyle w:val="StandardWeb"/>
      </w:pPr>
      <w:r>
        <w:t>Erleucht mein verdüstert Herze,</w:t>
      </w:r>
      <w:r>
        <w:br/>
        <w:t>Bleib doch in mir mit deiner Treu,</w:t>
      </w:r>
      <w:r>
        <w:br/>
        <w:t>Damit mein Herz die reine Kerze</w:t>
      </w:r>
      <w:r>
        <w:br/>
        <w:t>Vor deines Geistes Flamme sei!</w:t>
      </w:r>
      <w:r>
        <w:br/>
        <w:t>Ich werde nur durch dich erfreut,</w:t>
      </w:r>
      <w:r>
        <w:br/>
      </w:r>
      <w:r>
        <w:rPr>
          <w:rStyle w:val="Fett"/>
        </w:rPr>
        <w:t>Du Sonne der Gerechtigkeit!</w:t>
      </w:r>
    </w:p>
    <w:p w14:paraId="672232DE" w14:textId="77777777" w:rsidR="00D4119D" w:rsidRDefault="00D4119D" w:rsidP="00D4119D">
      <w:pPr>
        <w:pStyle w:val="StandardWeb"/>
      </w:pPr>
      <w:r>
        <w:t>Vertreib den Nebel meiner Sünden,</w:t>
      </w:r>
      <w:r>
        <w:br/>
        <w:t>Herr Jesu, meines Lebens Licht!</w:t>
      </w:r>
      <w:r>
        <w:br/>
        <w:t>Mein Heiland, laß mich Gnade finden,</w:t>
      </w:r>
      <w:r>
        <w:br/>
        <w:t>Und zeige mir dein Angesicht!</w:t>
      </w:r>
      <w:r>
        <w:br/>
        <w:t>Ich werde nur durch dich erfreut,</w:t>
      </w:r>
      <w:r>
        <w:br/>
      </w:r>
      <w:r>
        <w:rPr>
          <w:rStyle w:val="Fett"/>
        </w:rPr>
        <w:t>Du Sonne der Gerechtigkeit!</w:t>
      </w:r>
    </w:p>
    <w:p w14:paraId="26065CDF" w14:textId="77777777" w:rsidR="00D4119D" w:rsidRDefault="00D4119D" w:rsidP="00D4119D">
      <w:pPr>
        <w:pStyle w:val="StandardWeb"/>
      </w:pPr>
      <w:r>
        <w:t>Laß doch den Thau des Segens fließen</w:t>
      </w:r>
      <w:r>
        <w:br/>
        <w:t>Auf meiner Seele dürres Land!</w:t>
      </w:r>
      <w:r>
        <w:br/>
        <w:t>Laß hier die Tugendblumen sprießen,</w:t>
      </w:r>
      <w:r>
        <w:br/>
        <w:t>Und baue mich mit deiner Hand!</w:t>
      </w:r>
      <w:r>
        <w:br/>
        <w:t>Ich werde nur durch dich erfreut,</w:t>
      </w:r>
      <w:r>
        <w:br/>
      </w:r>
      <w:r>
        <w:rPr>
          <w:rStyle w:val="Fett"/>
        </w:rPr>
        <w:t>Du Sonne der Gerechtigkeit!</w:t>
      </w:r>
    </w:p>
    <w:p w14:paraId="5D2591E7" w14:textId="77777777" w:rsidR="00D4119D" w:rsidRDefault="00D4119D" w:rsidP="00D4119D">
      <w:pPr>
        <w:pStyle w:val="StandardWeb"/>
      </w:pPr>
      <w:r>
        <w:t>Mein Jesu, lenke meine Sinnen,</w:t>
      </w:r>
      <w:r>
        <w:br/>
        <w:t>Sei meine Sonne, meine Zier!</w:t>
      </w:r>
      <w:r>
        <w:br/>
        <w:t>Mein Heiland, segne mein Beginnen,</w:t>
      </w:r>
      <w:r>
        <w:br/>
        <w:t>Mein Schild und Hort, bleib stets bei mir!</w:t>
      </w:r>
      <w:r>
        <w:br/>
        <w:t>Ich werde nur durch dich erfreut,</w:t>
      </w:r>
      <w:r>
        <w:br/>
      </w:r>
      <w:r>
        <w:rPr>
          <w:rStyle w:val="Fett"/>
        </w:rPr>
        <w:t>Du Sonne der Gerechtigkeit!</w:t>
      </w:r>
    </w:p>
    <w:p w14:paraId="055B4248" w14:textId="77777777" w:rsidR="00D4119D" w:rsidRDefault="00D4119D" w:rsidP="00D4119D">
      <w:pPr>
        <w:pStyle w:val="StandardWeb"/>
      </w:pPr>
      <w:r>
        <w:t>Hilf, daß ich deinen Ruhm besinge;</w:t>
      </w:r>
      <w:r>
        <w:br/>
        <w:t>Hilf, daß mein Geist ein Adler sei,</w:t>
      </w:r>
      <w:r>
        <w:br/>
        <w:t>Der sich zu dir durch Glauben schwinge;</w:t>
      </w:r>
      <w:r>
        <w:br/>
        <w:t>Herr, stehe mir in Allem bei!</w:t>
      </w:r>
      <w:r>
        <w:br/>
        <w:t>Ich werde nur durch dich erfreut,</w:t>
      </w:r>
      <w:r>
        <w:br/>
      </w:r>
      <w:r>
        <w:rPr>
          <w:rStyle w:val="Fett"/>
        </w:rPr>
        <w:t>Du Sonne der Gerechtigkeit!</w:t>
      </w:r>
    </w:p>
    <w:p w14:paraId="5B31E59D" w14:textId="77777777" w:rsidR="00D4119D" w:rsidRDefault="00D4119D" w:rsidP="00D4119D">
      <w:pPr>
        <w:pStyle w:val="berschrift1"/>
      </w:pPr>
      <w:r>
        <w:rPr>
          <w:rStyle w:val="screen-reader-text"/>
        </w:rPr>
        <w:t>Du schnöde Welt</w:t>
      </w:r>
      <w:r>
        <w:t xml:space="preserve"> </w:t>
      </w:r>
    </w:p>
    <w:p w14:paraId="2442AD9A" w14:textId="77777777" w:rsidR="00D4119D" w:rsidRDefault="00D4119D" w:rsidP="00D4119D">
      <w:pPr>
        <w:pStyle w:val="StandardWeb"/>
      </w:pPr>
      <w:r>
        <w:rPr>
          <w:rStyle w:val="Hervorhebung"/>
        </w:rPr>
        <w:t>Mel. Eigene Melodie</w:t>
      </w:r>
      <w:r>
        <w:rPr>
          <w:i/>
          <w:iCs/>
        </w:rPr>
        <w:br/>
      </w:r>
      <w:r>
        <w:rPr>
          <w:rStyle w:val="Hervorhebung"/>
        </w:rPr>
        <w:t>Gedruckt 1685</w:t>
      </w:r>
    </w:p>
    <w:p w14:paraId="2D0AA033" w14:textId="77777777" w:rsidR="00D4119D" w:rsidRDefault="00D4119D" w:rsidP="00D4119D">
      <w:pPr>
        <w:pStyle w:val="StandardWeb"/>
      </w:pPr>
      <w:r>
        <w:t>Du schnöde Welt,</w:t>
      </w:r>
      <w:r>
        <w:br/>
        <w:t>Du Raub der Zeit,</w:t>
      </w:r>
      <w:r>
        <w:br/>
        <w:t>In dir ist nichts, als Eitelkeit!</w:t>
      </w:r>
      <w:r>
        <w:br/>
        <w:t>Dein Glanz muß bald erbleichen,</w:t>
      </w:r>
      <w:r>
        <w:br/>
        <w:t>Dein Wesen muß entweichen,</w:t>
      </w:r>
      <w:r>
        <w:br/>
        <w:t>Du bist ein schwarzes Trauerzelt,</w:t>
      </w:r>
      <w:r>
        <w:br/>
        <w:t>Du schnöde Welt!</w:t>
      </w:r>
    </w:p>
    <w:p w14:paraId="0BB0814C" w14:textId="77777777" w:rsidR="00D4119D" w:rsidRDefault="00D4119D" w:rsidP="00D4119D">
      <w:pPr>
        <w:pStyle w:val="StandardWeb"/>
      </w:pPr>
      <w:r>
        <w:t>Du schnöde Welt,</w:t>
      </w:r>
      <w:r>
        <w:br/>
        <w:t>Die nur betrübt,</w:t>
      </w:r>
      <w:r>
        <w:br/>
        <w:t>Mein Geist ist nicht in dich verliebt!</w:t>
      </w:r>
      <w:r>
        <w:br/>
        <w:t>Ich sehe Dornenspitzen,</w:t>
      </w:r>
      <w:r>
        <w:br/>
        <w:t>Wo Purpurrosen blitzen.</w:t>
      </w:r>
      <w:r>
        <w:br/>
        <w:t>Du bist ein distelreiches Feld,</w:t>
      </w:r>
      <w:r>
        <w:br/>
        <w:t>Du schnöde Welt!</w:t>
      </w:r>
    </w:p>
    <w:p w14:paraId="0D5D0001" w14:textId="77777777" w:rsidR="00D4119D" w:rsidRDefault="00D4119D" w:rsidP="00D4119D">
      <w:pPr>
        <w:pStyle w:val="StandardWeb"/>
      </w:pPr>
      <w:r>
        <w:t>Du schnöde Welt,</w:t>
      </w:r>
      <w:r>
        <w:br/>
        <w:t>Dein Pracht ist Schein,</w:t>
      </w:r>
      <w:r>
        <w:br/>
        <w:t>Dein Honig macht uns bittre Pein!</w:t>
      </w:r>
      <w:r>
        <w:br/>
        <w:t>Du pflegest zu vergiften</w:t>
      </w:r>
      <w:r>
        <w:br/>
        <w:t>Die fetten Wollusttriften.</w:t>
      </w:r>
      <w:r>
        <w:br/>
        <w:t>Die Seele wird von dir gefällt,</w:t>
      </w:r>
      <w:r>
        <w:br/>
        <w:t>Du schnöde Welt!</w:t>
      </w:r>
    </w:p>
    <w:p w14:paraId="43D5CD1A" w14:textId="77777777" w:rsidR="00D4119D" w:rsidRDefault="00D4119D" w:rsidP="00D4119D">
      <w:pPr>
        <w:pStyle w:val="StandardWeb"/>
      </w:pPr>
      <w:r>
        <w:t>Du schnöde Welt,</w:t>
      </w:r>
      <w:r>
        <w:br/>
        <w:t>Fahr immerhin,</w:t>
      </w:r>
      <w:r>
        <w:br/>
        <w:t>Du bringst der Seele nie Gewinn!</w:t>
      </w:r>
      <w:r>
        <w:br/>
        <w:t>Dort kann ich mich ergötzen</w:t>
      </w:r>
      <w:r>
        <w:br/>
        <w:t>An güldnen Himmelsschätzen.</w:t>
      </w:r>
      <w:r>
        <w:br/>
        <w:t>Weg Lust und Pracht, und Gut und Geld,</w:t>
      </w:r>
      <w:r>
        <w:br/>
        <w:t>Weg schnöde Welt!</w:t>
      </w:r>
    </w:p>
    <w:p w14:paraId="24E4C4D0" w14:textId="4C4B4AF6" w:rsidR="00D4119D" w:rsidRDefault="00D4119D" w:rsidP="00D4119D">
      <w:pPr>
        <w:pStyle w:val="berschrift1"/>
        <w:rPr>
          <w:szCs w:val="36"/>
        </w:rPr>
      </w:pPr>
      <w:r w:rsidRPr="00D4119D">
        <w:t>Es ist vollbracht</w:t>
      </w:r>
      <w:r>
        <w:t xml:space="preserve"> </w:t>
      </w:r>
    </w:p>
    <w:p w14:paraId="15AC5555" w14:textId="77777777" w:rsidR="00D4119D" w:rsidRDefault="00D4119D" w:rsidP="00D4119D">
      <w:pPr>
        <w:pStyle w:val="StandardWeb"/>
      </w:pPr>
      <w:r>
        <w:t>Es ist vollbracht! Er ist verschieden,</w:t>
      </w:r>
      <w:r>
        <w:br/>
        <w:t>Mein Jesus schließt die Augen zu;</w:t>
      </w:r>
      <w:r>
        <w:br/>
        <w:t>Der Friedensfürst schläft ganz mit Frieden,</w:t>
      </w:r>
      <w:r>
        <w:br/>
        <w:t>Die Lebenssonne geht zur Ruh‘,</w:t>
      </w:r>
      <w:r>
        <w:br/>
        <w:t>Und sinkt in stille Todesnacht;</w:t>
      </w:r>
      <w:r>
        <w:br/>
        <w:t>O theures Wort: es ist vollbracht!</w:t>
      </w:r>
    </w:p>
    <w:p w14:paraId="0F52654A" w14:textId="77777777" w:rsidR="00D4119D" w:rsidRDefault="00D4119D" w:rsidP="00D4119D">
      <w:pPr>
        <w:pStyle w:val="StandardWeb"/>
      </w:pPr>
      <w:r>
        <w:t>Es ist vollbracht! wie Gott gesprochen,</w:t>
      </w:r>
      <w:r>
        <w:br/>
        <w:t>Des Lebens Wort muß sprachlos seyn.</w:t>
      </w:r>
      <w:r>
        <w:br/>
        <w:t>Das Herz der Treue wird gebrochen,</w:t>
      </w:r>
      <w:r>
        <w:br/>
        <w:t>Den Fels des Heils umfaßt ein Stein.</w:t>
      </w:r>
      <w:r>
        <w:br/>
        <w:t>Die höchste Kraft ist nun verschmacht’t;</w:t>
      </w:r>
      <w:r>
        <w:br/>
        <w:t>O wahres Wort: es ist vollbracht!</w:t>
      </w:r>
    </w:p>
    <w:p w14:paraId="67047F54" w14:textId="77777777" w:rsidR="00D4119D" w:rsidRDefault="00D4119D" w:rsidP="00D4119D">
      <w:pPr>
        <w:pStyle w:val="StandardWeb"/>
      </w:pPr>
      <w:r>
        <w:t>Es ist vollbracht! Schweig‘, mein Gewissen,</w:t>
      </w:r>
      <w:r>
        <w:br/>
        <w:t>Ihr Sünden schreit nicht allzusehr.</w:t>
      </w:r>
      <w:r>
        <w:br/>
        <w:t>Habt ihr die Wolken oft zerrissen,</w:t>
      </w:r>
      <w:r>
        <w:br/>
        <w:t>Das Blut des Lammes schreit vielmehr.</w:t>
      </w:r>
      <w:r>
        <w:br/>
        <w:t>Nun ist getilgt der Sünden Macht.</w:t>
      </w:r>
      <w:r>
        <w:br/>
        <w:t>O süßes Wort: es ist vollbracht!</w:t>
      </w:r>
    </w:p>
    <w:p w14:paraId="3295A33E" w14:textId="77777777" w:rsidR="00D4119D" w:rsidRDefault="00D4119D" w:rsidP="00D4119D">
      <w:pPr>
        <w:pStyle w:val="StandardWeb"/>
      </w:pPr>
      <w:r>
        <w:t>Es ist vollbracht! mein Herzverlangen,</w:t>
      </w:r>
      <w:r>
        <w:br/>
        <w:t>Du allerliebste Liebe, Du,</w:t>
      </w:r>
      <w:r>
        <w:br/>
        <w:t>Die Engel wünschen zu umfangen,</w:t>
      </w:r>
      <w:r>
        <w:br/>
        <w:t>Nimm auch in meinem Herzen Ruh‘,</w:t>
      </w:r>
      <w:r>
        <w:br/>
        <w:t>Wo Liebe Dir ein Grab gemacht:</w:t>
      </w:r>
      <w:r>
        <w:br/>
        <w:t>Trostvolles Wort: es ist vollbracht!</w:t>
      </w:r>
    </w:p>
    <w:p w14:paraId="31A44051" w14:textId="77777777" w:rsidR="00D4119D" w:rsidRDefault="00D4119D" w:rsidP="00D4119D">
      <w:pPr>
        <w:pStyle w:val="StandardWeb"/>
      </w:pPr>
      <w:r>
        <w:t>Es ist vollbracht! Ich will mich legen</w:t>
      </w:r>
      <w:r>
        <w:br/>
        <w:t>Zur Ruh‘ auf Christi Grabesstein,</w:t>
      </w:r>
      <w:r>
        <w:br/>
        <w:t>Die Engel sind allhie zugegen,</w:t>
      </w:r>
      <w:r>
        <w:br/>
        <w:t>Ich schlumm’re sanft mit Jakob ein.</w:t>
      </w:r>
      <w:r>
        <w:br/>
        <w:t>Die Himmelspfort‘ ist aufgemacht;</w:t>
      </w:r>
      <w:r>
        <w:br/>
        <w:t>O Lebenswort: es ist vollbracht!</w:t>
      </w:r>
    </w:p>
    <w:p w14:paraId="25EDB81D" w14:textId="77777777" w:rsidR="00D4119D" w:rsidRDefault="00D4119D" w:rsidP="00D4119D">
      <w:pPr>
        <w:pStyle w:val="berschrift1"/>
      </w:pPr>
      <w:r>
        <w:rPr>
          <w:rStyle w:val="screen-reader-text"/>
        </w:rPr>
        <w:t>Gott Lob! Es ist von meinem Leben</w:t>
      </w:r>
      <w:r>
        <w:t xml:space="preserve"> </w:t>
      </w:r>
    </w:p>
    <w:p w14:paraId="2BBD020F" w14:textId="77777777" w:rsidR="00D4119D" w:rsidRDefault="00D4119D" w:rsidP="00D4119D">
      <w:pPr>
        <w:pStyle w:val="StandardWeb"/>
      </w:pPr>
      <w:r>
        <w:rPr>
          <w:rStyle w:val="Hervorhebung"/>
        </w:rPr>
        <w:t>Mel. Wer nur den lieben Gott</w:t>
      </w:r>
      <w:r>
        <w:rPr>
          <w:i/>
          <w:iCs/>
        </w:rPr>
        <w:br/>
      </w:r>
      <w:r>
        <w:rPr>
          <w:rStyle w:val="Hervorhebung"/>
        </w:rPr>
        <w:t>Gedruckt 1711</w:t>
      </w:r>
    </w:p>
    <w:p w14:paraId="0D04C4E8" w14:textId="77777777" w:rsidR="00D4119D" w:rsidRDefault="00D4119D" w:rsidP="00D4119D">
      <w:pPr>
        <w:pStyle w:val="StandardWeb"/>
      </w:pPr>
      <w:r>
        <w:t>Gott Lob! Es ist von meinem Leben</w:t>
      </w:r>
      <w:r>
        <w:br/>
        <w:t>Nun abermal ein Tag vorbei;</w:t>
      </w:r>
      <w:r>
        <w:br/>
        <w:t>Die sanfte Nacht hat mich umgeben,</w:t>
      </w:r>
      <w:r>
        <w:br/>
        <w:t>Und macht mein Herz von Sorgen frei.</w:t>
      </w:r>
      <w:r>
        <w:br/>
        <w:t>Das ist mein Trost, der mich erfreut:</w:t>
      </w:r>
      <w:r>
        <w:br/>
      </w:r>
      <w:r>
        <w:rPr>
          <w:rStyle w:val="Fett"/>
        </w:rPr>
        <w:t>Stets näher zu der Ewigkeit.</w:t>
      </w:r>
    </w:p>
    <w:p w14:paraId="0B02A864" w14:textId="77777777" w:rsidR="00D4119D" w:rsidRDefault="00D4119D" w:rsidP="00D4119D">
      <w:pPr>
        <w:pStyle w:val="StandardWeb"/>
      </w:pPr>
      <w:r>
        <w:t>Jedweder Abend kann mir zeigen,</w:t>
      </w:r>
      <w:r>
        <w:br/>
        <w:t>Es werde sich mein Lebenslicht</w:t>
      </w:r>
      <w:r>
        <w:br/>
        <w:t>Zum stillen Todesabend neigen.</w:t>
      </w:r>
      <w:r>
        <w:br/>
        <w:t>Dieß ist mein Trost, und schreckt mich nicht:</w:t>
      </w:r>
      <w:r>
        <w:br/>
        <w:t>Ich komm aus dieser kurzen Zeit</w:t>
      </w:r>
      <w:r>
        <w:br/>
      </w:r>
      <w:r>
        <w:rPr>
          <w:rStyle w:val="Fett"/>
        </w:rPr>
        <w:t>Stets näher zu der Ewigkeit.</w:t>
      </w:r>
    </w:p>
    <w:p w14:paraId="0002A8F9" w14:textId="77777777" w:rsidR="00D4119D" w:rsidRDefault="00D4119D" w:rsidP="00D4119D">
      <w:pPr>
        <w:pStyle w:val="StandardWeb"/>
      </w:pPr>
      <w:r>
        <w:t>Ob sich gleich Leib und Seele scheiden,</w:t>
      </w:r>
      <w:r>
        <w:br/>
        <w:t>Obgleich mein Leibeskleid zerreißt,</w:t>
      </w:r>
      <w:r>
        <w:br/>
        <w:t>Wird Jesus doch die Seele kleiden</w:t>
      </w:r>
      <w:r>
        <w:br/>
        <w:t>Mit dem, was unverweslich heißt.</w:t>
      </w:r>
      <w:r>
        <w:br/>
        <w:t>Dies ist mein Ziel bei Freud und Leid:</w:t>
      </w:r>
      <w:r>
        <w:br/>
      </w:r>
      <w:r>
        <w:rPr>
          <w:rStyle w:val="Fett"/>
        </w:rPr>
        <w:t>Stets näher zu der Ewigkeit.</w:t>
      </w:r>
    </w:p>
    <w:p w14:paraId="0119051E" w14:textId="77777777" w:rsidR="00D4119D" w:rsidRDefault="00D4119D" w:rsidP="00D4119D">
      <w:pPr>
        <w:pStyle w:val="StandardWeb"/>
      </w:pPr>
      <w:r>
        <w:t>Ich finde nur im kühlen Grabe</w:t>
      </w:r>
      <w:r>
        <w:br/>
        <w:t>Das beste Bette meiner Ruh,</w:t>
      </w:r>
      <w:r>
        <w:br/>
        <w:t>Und wenn ich ausgeschlafen habe,</w:t>
      </w:r>
      <w:r>
        <w:br/>
        <w:t>Führt Jesus mich zum Himmel zu.</w:t>
      </w:r>
      <w:r>
        <w:br/>
        <w:t>So bringt auch jeder Blick der Zeit</w:t>
      </w:r>
      <w:r>
        <w:br/>
      </w:r>
      <w:r>
        <w:rPr>
          <w:rStyle w:val="Fett"/>
        </w:rPr>
        <w:t>Stets näher zu der Ewigkeit.</w:t>
      </w:r>
    </w:p>
    <w:p w14:paraId="37E60D44" w14:textId="77777777" w:rsidR="00D4119D" w:rsidRDefault="00D4119D" w:rsidP="00D4119D">
      <w:pPr>
        <w:pStyle w:val="StandardWeb"/>
      </w:pPr>
      <w:r>
        <w:t>So lieg und schlaf ich ganz mit Frieden,</w:t>
      </w:r>
      <w:r>
        <w:br/>
        <w:t>Dieweil mein Hirte bei mir wacht;</w:t>
      </w:r>
      <w:r>
        <w:br/>
        <w:t>Von Jesu bleib ich ungeschieden</w:t>
      </w:r>
      <w:r>
        <w:br/>
        <w:t>Auch in der letzten Todesnacht.</w:t>
      </w:r>
      <w:r>
        <w:br/>
        <w:t>Er lenket meiner Tage Zeit</w:t>
      </w:r>
      <w:r>
        <w:br/>
      </w:r>
      <w:r>
        <w:rPr>
          <w:rStyle w:val="Fett"/>
        </w:rPr>
        <w:t>Stets näher zu der Ewigkeit.</w:t>
      </w:r>
    </w:p>
    <w:p w14:paraId="0F97C850" w14:textId="77777777" w:rsidR="00D4119D" w:rsidRDefault="00D4119D" w:rsidP="00D4119D">
      <w:pPr>
        <w:pStyle w:val="StandardWeb"/>
      </w:pPr>
      <w:r>
        <w:t>So kommt, ihr sanften Abendstunden;</w:t>
      </w:r>
      <w:r>
        <w:br/>
        <w:t>Ihr müden Augen, schließt euch zu!</w:t>
      </w:r>
      <w:r>
        <w:br/>
        <w:t>Die Seele ruht in Christi Wunden,</w:t>
      </w:r>
      <w:r>
        <w:br/>
        <w:t>So hat der Leib auch seine Ruh.</w:t>
      </w:r>
      <w:r>
        <w:br/>
        <w:t>Mein Wunsch und Ziel ist jederzeit:</w:t>
      </w:r>
      <w:r>
        <w:br/>
      </w:r>
      <w:r>
        <w:rPr>
          <w:rStyle w:val="Fett"/>
        </w:rPr>
        <w:t>Stets näher zu der Ewigkeit.</w:t>
      </w:r>
    </w:p>
    <w:p w14:paraId="22A13B15" w14:textId="77777777" w:rsidR="00D4119D" w:rsidRDefault="00D4119D" w:rsidP="00D4119D">
      <w:pPr>
        <w:pStyle w:val="berschrift1"/>
        <w:rPr>
          <w:szCs w:val="36"/>
        </w:rPr>
      </w:pPr>
      <w:r w:rsidRPr="00D4119D">
        <w:t>Gott, du Licht, das ewig bleibet,</w:t>
      </w:r>
      <w:r>
        <w:t xml:space="preserve"> </w:t>
      </w:r>
    </w:p>
    <w:p w14:paraId="1E6459A4" w14:textId="77777777" w:rsidR="00D4119D" w:rsidRDefault="00D4119D" w:rsidP="00D4119D">
      <w:pPr>
        <w:pStyle w:val="StandardWeb"/>
      </w:pPr>
      <w:r>
        <w:rPr>
          <w:rStyle w:val="Hervorhebung"/>
        </w:rPr>
        <w:t>Mel. Werde munter, mein Gemüthe.</w:t>
      </w:r>
      <w:r>
        <w:rPr>
          <w:i/>
          <w:iCs/>
        </w:rPr>
        <w:br/>
      </w:r>
      <w:r>
        <w:rPr>
          <w:rStyle w:val="Hervorhebung"/>
        </w:rPr>
        <w:t>Gedruckt 1711</w:t>
      </w:r>
    </w:p>
    <w:p w14:paraId="0ACFA739" w14:textId="77777777" w:rsidR="00D4119D" w:rsidRDefault="00D4119D" w:rsidP="00D4119D">
      <w:pPr>
        <w:pStyle w:val="StandardWeb"/>
      </w:pPr>
      <w:r>
        <w:t>Gott, du Licht, das ewig bleibet,</w:t>
      </w:r>
      <w:r>
        <w:br/>
        <w:t>Welches ohne Wechsel ist,</w:t>
      </w:r>
      <w:r>
        <w:br/>
        <w:t>Und die Nacht weit von sich treibet,</w:t>
      </w:r>
      <w:r>
        <w:br/>
        <w:t>Der du bleibest, wie du bist!</w:t>
      </w:r>
      <w:r>
        <w:br/>
        <w:t>Ich steh auf von meiner Ruh,</w:t>
      </w:r>
      <w:r>
        <w:br/>
        <w:t>Rufe: „werde Licht!“ mir zu,</w:t>
      </w:r>
      <w:r>
        <w:br/>
        <w:t>Daß ich, der ich Nacht und Erde,</w:t>
      </w:r>
      <w:r>
        <w:br/>
        <w:t>Durch dein Licht verkläret werde!</w:t>
      </w:r>
    </w:p>
    <w:p w14:paraId="5B4EE37D" w14:textId="77777777" w:rsidR="00D4119D" w:rsidRDefault="00D4119D" w:rsidP="00D4119D">
      <w:pPr>
        <w:pStyle w:val="StandardWeb"/>
      </w:pPr>
      <w:r>
        <w:t>Wecke, da der Leib geschlafen,</w:t>
      </w:r>
      <w:r>
        <w:br/>
        <w:t>Auch die Seele geistlich auf!</w:t>
      </w:r>
      <w:r>
        <w:br/>
        <w:t>Gib ihr selbst des Lichtes Waffen,</w:t>
      </w:r>
      <w:r>
        <w:br/>
        <w:t>Zu vollenden ihren Lauf!</w:t>
      </w:r>
      <w:r>
        <w:br/>
        <w:t>Laß mich sein des Lichtes Kind,</w:t>
      </w:r>
      <w:r>
        <w:br/>
        <w:t>Hilf mir, der ich geistlich blind,</w:t>
      </w:r>
      <w:r>
        <w:br/>
        <w:t>Jesu, daß ich möge sehen,</w:t>
      </w:r>
      <w:r>
        <w:br/>
        <w:t>Und in deinem Lichte gehen!</w:t>
      </w:r>
    </w:p>
    <w:p w14:paraId="7C7A0B92" w14:textId="77777777" w:rsidR="00D4119D" w:rsidRDefault="00D4119D" w:rsidP="00D4119D">
      <w:pPr>
        <w:pStyle w:val="StandardWeb"/>
      </w:pPr>
      <w:r>
        <w:t>Schenke mir, Herr, und gewähre,</w:t>
      </w:r>
      <w:r>
        <w:br/>
        <w:t>Was die arme Seele stillt!</w:t>
      </w:r>
      <w:r>
        <w:br/>
        <w:t>Ach, erneure und verkläre</w:t>
      </w:r>
      <w:r>
        <w:br/>
        <w:t>Stets in mir dein Ebenbild!</w:t>
      </w:r>
      <w:r>
        <w:br/>
        <w:t>Sende mir den Geist der Kraft,</w:t>
      </w:r>
      <w:r>
        <w:br/>
        <w:t>Der ein neues Leben schafft,</w:t>
      </w:r>
      <w:r>
        <w:br/>
        <w:t>Daß ich himmlisch auf der Erde,</w:t>
      </w:r>
      <w:r>
        <w:br/>
        <w:t>Und ein Geist mit Christo werde!</w:t>
      </w:r>
    </w:p>
    <w:p w14:paraId="711AE615" w14:textId="77777777" w:rsidR="00D4119D" w:rsidRDefault="00D4119D" w:rsidP="00D4119D">
      <w:pPr>
        <w:pStyle w:val="StandardWeb"/>
      </w:pPr>
      <w:r>
        <w:t>Segne meiner Hände Werke,</w:t>
      </w:r>
      <w:r>
        <w:br/>
        <w:t>Daß ich thue meine Pflicht,</w:t>
      </w:r>
      <w:r>
        <w:br/>
        <w:t>Bleibe meiner Schwachheit Stärke,</w:t>
      </w:r>
      <w:r>
        <w:br/>
        <w:t>Meines Lebens Kraft und Licht!</w:t>
      </w:r>
      <w:r>
        <w:br/>
        <w:t>Laß meins Lebens Ziel allein</w:t>
      </w:r>
      <w:r>
        <w:br/>
        <w:t>Deines Namens Ehre sein.</w:t>
      </w:r>
      <w:r>
        <w:br/>
        <w:t>Und daß ich stets wahre Liebe</w:t>
      </w:r>
      <w:r>
        <w:br/>
        <w:t>Gegen meinen Nächsten übe!</w:t>
      </w:r>
    </w:p>
    <w:p w14:paraId="2FF9B22F" w14:textId="77777777" w:rsidR="00D4119D" w:rsidRDefault="00D4119D" w:rsidP="00D4119D">
      <w:pPr>
        <w:pStyle w:val="StandardWeb"/>
      </w:pPr>
      <w:r>
        <w:t>Führe bald mich zu dem Lichte</w:t>
      </w:r>
      <w:r>
        <w:br/>
        <w:t>Deiner höchsten Majestät,</w:t>
      </w:r>
      <w:r>
        <w:br/>
        <w:t>Wo vor deinem Angesichte</w:t>
      </w:r>
      <w:r>
        <w:br/>
        <w:t>Die verklärte Sonne steht,</w:t>
      </w:r>
      <w:r>
        <w:br/>
        <w:t>Lichter, als der Sonnenschein,</w:t>
      </w:r>
      <w:r>
        <w:br/>
        <w:t>Ganz unsterblich, engelrein,</w:t>
      </w:r>
      <w:r>
        <w:br/>
        <w:t>Laß sie sein mit dir vereinet,</w:t>
      </w:r>
      <w:r>
        <w:br/>
        <w:t>Wenn mein letzter Tag erscheinet!</w:t>
      </w:r>
    </w:p>
    <w:p w14:paraId="67E02453" w14:textId="77777777" w:rsidR="00D4119D" w:rsidRDefault="00D4119D" w:rsidP="00D4119D">
      <w:pPr>
        <w:pStyle w:val="berschrift1"/>
      </w:pPr>
      <w:r>
        <w:rPr>
          <w:rStyle w:val="screen-reader-text"/>
        </w:rPr>
        <w:t>Ich bin im Himmel angeschrieben,</w:t>
      </w:r>
      <w:r>
        <w:t xml:space="preserve"> </w:t>
      </w:r>
    </w:p>
    <w:p w14:paraId="1CDE6124" w14:textId="77777777" w:rsidR="00D4119D" w:rsidRDefault="00D4119D" w:rsidP="00D4119D">
      <w:pPr>
        <w:pStyle w:val="StandardWeb"/>
      </w:pPr>
      <w:r>
        <w:rPr>
          <w:rStyle w:val="Fett"/>
        </w:rPr>
        <w:t>Auf meinen erwählten Leichentext.</w:t>
      </w:r>
    </w:p>
    <w:p w14:paraId="1A416584" w14:textId="77777777" w:rsidR="00D4119D" w:rsidRDefault="00D4119D" w:rsidP="00D4119D">
      <w:pPr>
        <w:pStyle w:val="StandardWeb"/>
      </w:pPr>
      <w:r>
        <w:rPr>
          <w:rStyle w:val="Fett"/>
        </w:rPr>
        <w:t>Freuet euch, daß eure Namen im Himmel angeschrieben sind.</w:t>
      </w:r>
      <w:r>
        <w:rPr>
          <w:b/>
          <w:bCs/>
        </w:rPr>
        <w:br/>
      </w:r>
      <w:r>
        <w:rPr>
          <w:rStyle w:val="Fett"/>
        </w:rPr>
        <w:t>Luc. 10, 20.</w:t>
      </w:r>
    </w:p>
    <w:p w14:paraId="59E03EB6" w14:textId="77777777" w:rsidR="00D4119D" w:rsidRDefault="00D4119D" w:rsidP="00D4119D">
      <w:pPr>
        <w:pStyle w:val="StandardWeb"/>
      </w:pPr>
      <w:r>
        <w:rPr>
          <w:rStyle w:val="Hervorhebung"/>
        </w:rPr>
        <w:t>Mel. Wer nur den lieben Gott.</w:t>
      </w:r>
    </w:p>
    <w:p w14:paraId="0AD2AA15" w14:textId="77777777" w:rsidR="00D4119D" w:rsidRDefault="00D4119D" w:rsidP="00D4119D">
      <w:pPr>
        <w:pStyle w:val="StandardWeb"/>
      </w:pPr>
      <w:r>
        <w:t>Ich bin im Himmel angeschrieben,</w:t>
      </w:r>
      <w:r>
        <w:br/>
        <w:t>Ich bin ein Kind der Seligkeit;</w:t>
      </w:r>
      <w:r>
        <w:br/>
        <w:t>Was kann die Sünde mich betrüben,</w:t>
      </w:r>
      <w:r>
        <w:br/>
        <w:t>Und alles Leiden dieser Zeit?</w:t>
      </w:r>
      <w:r>
        <w:br/>
        <w:t>Ich weiß, daß ich von Anbeginn</w:t>
      </w:r>
      <w:r>
        <w:br/>
        <w:t>In Christo auserwählet bin.</w:t>
      </w:r>
    </w:p>
    <w:p w14:paraId="4ED39290" w14:textId="77777777" w:rsidR="00D4119D" w:rsidRDefault="00D4119D" w:rsidP="00D4119D">
      <w:pPr>
        <w:pStyle w:val="StandardWeb"/>
      </w:pPr>
      <w:r>
        <w:t>Das Lamm hat mich mit seinem Blute</w:t>
      </w:r>
      <w:r>
        <w:br/>
        <w:t>Gezeichnet in das Lebensbuch,</w:t>
      </w:r>
      <w:r>
        <w:br/>
        <w:t>Und mir erlangt das höchste Gute,</w:t>
      </w:r>
      <w:r>
        <w:br/>
        <w:t>Erlösung von dem Tod und Fluch.</w:t>
      </w:r>
      <w:r>
        <w:br/>
        <w:t>Was ist doch, das mein Herze quält?</w:t>
      </w:r>
      <w:r>
        <w:br/>
        <w:t>Ich bin zum Himmel auserwählt.</w:t>
      </w:r>
    </w:p>
    <w:p w14:paraId="25AA7B3A" w14:textId="77777777" w:rsidR="00D4119D" w:rsidRDefault="00D4119D" w:rsidP="00D4119D">
      <w:pPr>
        <w:pStyle w:val="StandardWeb"/>
      </w:pPr>
      <w:r>
        <w:t>Was schreckt mich des Gesetzes Wetter?</w:t>
      </w:r>
      <w:r>
        <w:br/>
        <w:t>Ich seh in’s Lebensbuch hinein,</w:t>
      </w:r>
      <w:r>
        <w:br/>
        <w:t>Wo Christi Wunden rothe Blätter,</w:t>
      </w:r>
      <w:r>
        <w:br/>
        <w:t>Die Schriften Speer und Nägel sein;</w:t>
      </w:r>
      <w:r>
        <w:br/>
        <w:t>Hier les ich, was mir Tröstung giebt:</w:t>
      </w:r>
      <w:r>
        <w:br/>
        <w:t>„Dich hab ich je und je geliebt!“</w:t>
      </w:r>
    </w:p>
    <w:p w14:paraId="18461C8A" w14:textId="77777777" w:rsidR="00D4119D" w:rsidRDefault="00D4119D" w:rsidP="00D4119D">
      <w:pPr>
        <w:pStyle w:val="StandardWeb"/>
      </w:pPr>
      <w:r>
        <w:t>Ist gleich das schwarze Buch der Sünden,</w:t>
      </w:r>
      <w:r>
        <w:br/>
        <w:t>Mein Schuldregister noch so voll;</w:t>
      </w:r>
      <w:r>
        <w:br/>
        <w:t>Mein Heiland läßt mich Gnade finden;</w:t>
      </w:r>
      <w:r>
        <w:br/>
        <w:t>Er zeigt das Lebensprotocoll;</w:t>
      </w:r>
      <w:r>
        <w:br/>
        <w:t>Da seh ich meine Gnadenwahl,</w:t>
      </w:r>
      <w:r>
        <w:br/>
        <w:t>Und steh in seiner Kinder Zahl.</w:t>
      </w:r>
    </w:p>
    <w:p w14:paraId="54C1A403" w14:textId="77777777" w:rsidR="00D4119D" w:rsidRDefault="00D4119D" w:rsidP="00D4119D">
      <w:pPr>
        <w:pStyle w:val="StandardWeb"/>
      </w:pPr>
      <w:r>
        <w:t>Auf Jesum will ich fröhlich sterben,</w:t>
      </w:r>
      <w:r>
        <w:br/>
        <w:t>Ich will des Glaubens Hochzeitkleid</w:t>
      </w:r>
      <w:r>
        <w:br/>
        <w:t>Nur in des Lammes Blute färben;</w:t>
      </w:r>
      <w:r>
        <w:br/>
        <w:t>So geh ich ein zur Seligkeit,</w:t>
      </w:r>
      <w:r>
        <w:br/>
        <w:t>Und zu dem großen Abendmahl;</w:t>
      </w:r>
      <w:r>
        <w:br/>
        <w:t>O freudenvolle Gnadenwahl!</w:t>
      </w:r>
    </w:p>
    <w:p w14:paraId="23BDE4AD" w14:textId="77777777" w:rsidR="00D4119D" w:rsidRDefault="00D4119D" w:rsidP="00D4119D">
      <w:pPr>
        <w:pStyle w:val="StandardWeb"/>
      </w:pPr>
      <w:r>
        <w:t>Kein Teufel soll den Trost mir rauben,</w:t>
      </w:r>
      <w:r>
        <w:br/>
        <w:t>Daß ich erwählt von Anbeginn;</w:t>
      </w:r>
      <w:r>
        <w:br/>
        <w:t>Daß ich aus Gnade durch den Glauben</w:t>
      </w:r>
      <w:r>
        <w:br/>
        <w:t>An Christi Blut erlöset bin.</w:t>
      </w:r>
      <w:r>
        <w:br/>
        <w:t>So leb ich denn, und sterbe drauf;</w:t>
      </w:r>
      <w:r>
        <w:br/>
        <w:t>Auf Jesum schließ ich meinen Lauf.</w:t>
      </w:r>
    </w:p>
    <w:p w14:paraId="2411BBC3" w14:textId="77777777" w:rsidR="00D4119D" w:rsidRDefault="00D4119D" w:rsidP="00D4119D">
      <w:pPr>
        <w:pStyle w:val="berschrift1"/>
      </w:pPr>
      <w:r>
        <w:t>Ich halte Gott in Allem stille</w:t>
      </w:r>
    </w:p>
    <w:p w14:paraId="575CF1F1" w14:textId="77777777" w:rsidR="00D4119D" w:rsidRDefault="00D4119D" w:rsidP="00D4119D">
      <w:pPr>
        <w:pStyle w:val="StandardWeb"/>
      </w:pPr>
      <w:r>
        <w:rPr>
          <w:rStyle w:val="Hervorhebung"/>
        </w:rPr>
        <w:t>Mel. Wer nur den lieben Gott</w:t>
      </w:r>
      <w:r>
        <w:rPr>
          <w:i/>
          <w:iCs/>
        </w:rPr>
        <w:br/>
      </w:r>
      <w:r>
        <w:rPr>
          <w:rStyle w:val="Hervorhebung"/>
        </w:rPr>
        <w:t>Gedruckt 1685</w:t>
      </w:r>
    </w:p>
    <w:p w14:paraId="23BA9D0B" w14:textId="77777777" w:rsidR="00D4119D" w:rsidRDefault="00D4119D" w:rsidP="00D4119D">
      <w:pPr>
        <w:pStyle w:val="StandardWeb"/>
      </w:pPr>
      <w:r>
        <w:t>Ich halte Gott in Allem stille;</w:t>
      </w:r>
      <w:r>
        <w:br/>
        <w:t>Er liebet mich in Freud und Schmerz.</w:t>
      </w:r>
      <w:r>
        <w:br/>
        <w:t>Wie gut ist Gottes Vaterwille!</w:t>
      </w:r>
      <w:r>
        <w:br/>
        <w:t>Wie freundlich sein verliebtes Herz!</w:t>
      </w:r>
      <w:r>
        <w:br/>
        <w:t>Er ist mein Hort, und meine Zier;</w:t>
      </w:r>
      <w:r>
        <w:br/>
      </w:r>
      <w:r>
        <w:rPr>
          <w:rStyle w:val="Fett"/>
        </w:rPr>
        <w:t>Was Gott gefällt, gefällt auch mir.</w:t>
      </w:r>
    </w:p>
    <w:p w14:paraId="49277774" w14:textId="77777777" w:rsidR="00D4119D" w:rsidRDefault="00D4119D" w:rsidP="00D4119D">
      <w:pPr>
        <w:pStyle w:val="StandardWeb"/>
      </w:pPr>
      <w:r>
        <w:t>Mein Gott weiß Alles wohl zu machen</w:t>
      </w:r>
      <w:r>
        <w:br/>
        <w:t>Er ist der ewig treue Freund.</w:t>
      </w:r>
      <w:r>
        <w:br/>
        <w:t>Er läßt mich nach dem Weinen lachen;</w:t>
      </w:r>
      <w:r>
        <w:br/>
        <w:t>Was er nur thut, ist wohl gemeint.</w:t>
      </w:r>
      <w:r>
        <w:br/>
        <w:t>Sein Lieben währet für und für;</w:t>
      </w:r>
      <w:r>
        <w:br/>
      </w:r>
      <w:r>
        <w:rPr>
          <w:rStyle w:val="Fett"/>
        </w:rPr>
        <w:t>Was Gott gefällt, gefällt auch mir.</w:t>
      </w:r>
    </w:p>
    <w:p w14:paraId="0A1E696C" w14:textId="77777777" w:rsidR="00D4119D" w:rsidRDefault="00D4119D" w:rsidP="00D4119D">
      <w:pPr>
        <w:pStyle w:val="StandardWeb"/>
      </w:pPr>
      <w:r>
        <w:t>Sein Wille bleibet mein Vergnügen,</w:t>
      </w:r>
      <w:r>
        <w:br/>
        <w:t>So lang ich leb auf dieser Welt;</w:t>
      </w:r>
      <w:r>
        <w:br/>
        <w:t>Was kann mein eigner Wille fügen,</w:t>
      </w:r>
      <w:r>
        <w:br/>
        <w:t>Der das nicht will, was Gott gefällt?</w:t>
      </w:r>
      <w:r>
        <w:br/>
        <w:t>Ich denk an meine Christgebühr:</w:t>
      </w:r>
      <w:r>
        <w:br/>
      </w:r>
      <w:r>
        <w:rPr>
          <w:rStyle w:val="Fett"/>
        </w:rPr>
        <w:t>Was Gott gefällt, gefällt auch mir.</w:t>
      </w:r>
    </w:p>
    <w:p w14:paraId="4BBF0443" w14:textId="77777777" w:rsidR="00D4119D" w:rsidRDefault="00D4119D" w:rsidP="00D4119D">
      <w:pPr>
        <w:pStyle w:val="StandardWeb"/>
      </w:pPr>
      <w:r>
        <w:t>Er will und wird mich ewig lieben;</w:t>
      </w:r>
      <w:r>
        <w:br/>
        <w:t>Er weiß, was Seelen nützlich sei.</w:t>
      </w:r>
      <w:r>
        <w:br/>
        <w:t>Er hat mich in die Hand geschrieben</w:t>
      </w:r>
      <w:r>
        <w:br/>
        <w:t>Mit lauterm Golde seiner Treu.</w:t>
      </w:r>
      <w:r>
        <w:br/>
        <w:t>Weg eigner Wille, weg mit dir!</w:t>
      </w:r>
      <w:r>
        <w:br/>
      </w:r>
      <w:r>
        <w:rPr>
          <w:rStyle w:val="Fett"/>
        </w:rPr>
        <w:t>Was Gott gefällt, gefällt auch mir.</w:t>
      </w:r>
    </w:p>
    <w:p w14:paraId="7A1368BC" w14:textId="77777777" w:rsidR="00D4119D" w:rsidRDefault="00D4119D" w:rsidP="00D4119D">
      <w:pPr>
        <w:pStyle w:val="StandardWeb"/>
      </w:pPr>
      <w:r>
        <w:t>Gott will, daß mir geholfen werde;</w:t>
      </w:r>
      <w:r>
        <w:br/>
        <w:t>Er will der Seelen Seligkeit:</w:t>
      </w:r>
      <w:r>
        <w:br/>
        <w:t>Drum reiß ich mich von dieser Erde</w:t>
      </w:r>
      <w:r>
        <w:br/>
        <w:t>Durch wahre Gottgelassenheit.</w:t>
      </w:r>
      <w:r>
        <w:br/>
        <w:t>Sein Will ergehe dort und hier;</w:t>
      </w:r>
      <w:r>
        <w:br/>
      </w:r>
      <w:r>
        <w:rPr>
          <w:rStyle w:val="Fett"/>
        </w:rPr>
        <w:t>Was Gott gefällt, gefällt auch mir.</w:t>
      </w:r>
    </w:p>
    <w:p w14:paraId="49DF3694" w14:textId="77777777" w:rsidR="00D4119D" w:rsidRDefault="00D4119D" w:rsidP="00D4119D">
      <w:pPr>
        <w:pStyle w:val="berschrift1"/>
      </w:pPr>
      <w:r>
        <w:t>Ich weiß, es kann mir nichts geschehen</w:t>
      </w:r>
    </w:p>
    <w:p w14:paraId="133D9E1D" w14:textId="77777777" w:rsidR="00D4119D" w:rsidRDefault="00D4119D" w:rsidP="00D4119D">
      <w:pPr>
        <w:pStyle w:val="StandardWeb"/>
      </w:pPr>
      <w:r>
        <w:rPr>
          <w:rStyle w:val="Fett"/>
        </w:rPr>
        <w:t>Nach den Worten Ps. 73, 23. 24.</w:t>
      </w:r>
    </w:p>
    <w:p w14:paraId="3DE789EA" w14:textId="77777777" w:rsidR="00D4119D" w:rsidRDefault="00D4119D" w:rsidP="00D4119D">
      <w:pPr>
        <w:pStyle w:val="StandardWeb"/>
      </w:pPr>
      <w:r>
        <w:rPr>
          <w:rStyle w:val="Hervorhebung"/>
        </w:rPr>
        <w:t>Mel. Wer weiß, wie nahe.</w:t>
      </w:r>
      <w:r>
        <w:rPr>
          <w:i/>
          <w:iCs/>
        </w:rPr>
        <w:br/>
      </w:r>
      <w:r>
        <w:rPr>
          <w:rStyle w:val="Hervorhebung"/>
        </w:rPr>
        <w:t>Gedruckt 1711</w:t>
      </w:r>
    </w:p>
    <w:p w14:paraId="76A2A581" w14:textId="77777777" w:rsidR="00D4119D" w:rsidRDefault="00D4119D" w:rsidP="00D4119D">
      <w:pPr>
        <w:pStyle w:val="StandardWeb"/>
      </w:pPr>
      <w:r>
        <w:t>Ich weiß, es kann mir nichts geschehen</w:t>
      </w:r>
      <w:r>
        <w:br/>
        <w:t>In meiner ganzen Lebensfrist,</w:t>
      </w:r>
      <w:r>
        <w:br/>
        <w:t>Als was des Höchsten Rath versehen,</w:t>
      </w:r>
      <w:r>
        <w:br/>
        <w:t>Und was mir nütz und selig ist.</w:t>
      </w:r>
      <w:r>
        <w:br/>
        <w:t>Herr, mach es, wie du willst, mit mir;</w:t>
      </w:r>
      <w:r>
        <w:br/>
        <w:t>Ich bleibe dennoch stets an dir.</w:t>
      </w:r>
    </w:p>
    <w:p w14:paraId="58B43B5A" w14:textId="77777777" w:rsidR="00D4119D" w:rsidRDefault="00D4119D" w:rsidP="00D4119D">
      <w:pPr>
        <w:pStyle w:val="StandardWeb"/>
      </w:pPr>
      <w:r>
        <w:t>Du leitest mich bei meiner Rechten,</w:t>
      </w:r>
      <w:r>
        <w:br/>
        <w:t>Und führest mich durch Wohl und Weh;</w:t>
      </w:r>
      <w:r>
        <w:br/>
        <w:t>Du bist mein Licht bei Trübsalsnächten,</w:t>
      </w:r>
      <w:r>
        <w:br/>
        <w:t>Mein Leitstern auf der wilden See.</w:t>
      </w:r>
      <w:r>
        <w:br/>
        <w:t>Herr, mach es, wie du willst, mit mir;</w:t>
      </w:r>
      <w:r>
        <w:br/>
        <w:t>Ich bleibe dennoch stets an dir.</w:t>
      </w:r>
    </w:p>
    <w:p w14:paraId="1555BE58" w14:textId="77777777" w:rsidR="00D4119D" w:rsidRDefault="00D4119D" w:rsidP="00D4119D">
      <w:pPr>
        <w:pStyle w:val="StandardWeb"/>
      </w:pPr>
      <w:r>
        <w:t>Du magst mich küssen oder schlagen,</w:t>
      </w:r>
      <w:r>
        <w:br/>
        <w:t>Ich weiß doch, daß du Vater bist;</w:t>
      </w:r>
      <w:r>
        <w:br/>
        <w:t>Dein Herze kann mir nichts versagen,</w:t>
      </w:r>
      <w:r>
        <w:br/>
        <w:t>Was hier und dort mir selig ist.</w:t>
      </w:r>
      <w:r>
        <w:br/>
        <w:t>Herr, mach es, wie du willst, mit mir;</w:t>
      </w:r>
      <w:r>
        <w:br/>
        <w:t>Ich bleibe dennoch stets an dir.</w:t>
      </w:r>
    </w:p>
    <w:p w14:paraId="1573F6DC" w14:textId="77777777" w:rsidR="00D4119D" w:rsidRDefault="00D4119D" w:rsidP="00D4119D">
      <w:pPr>
        <w:pStyle w:val="StandardWeb"/>
      </w:pPr>
      <w:r>
        <w:t>Drum soll mein Herze standhaft stehen,</w:t>
      </w:r>
      <w:r>
        <w:br/>
        <w:t>Ob mancher Wind des Kreuzes weht.</w:t>
      </w:r>
      <w:r>
        <w:br/>
        <w:t>Es kann mir niemals übel gehen,</w:t>
      </w:r>
      <w:r>
        <w:br/>
        <w:t>Wenn es nach Gottes Willen geht.</w:t>
      </w:r>
      <w:r>
        <w:br/>
        <w:t>Herr, mach es, wie du willst, mit mir;</w:t>
      </w:r>
      <w:r>
        <w:br/>
        <w:t>Ich bleibe dennoch stets an dir.</w:t>
      </w:r>
    </w:p>
    <w:p w14:paraId="1CD214F0" w14:textId="77777777" w:rsidR="00D4119D" w:rsidRDefault="00D4119D" w:rsidP="00D4119D">
      <w:pPr>
        <w:pStyle w:val="StandardWeb"/>
      </w:pPr>
      <w:r>
        <w:t>Mein Gott, dir bleib ich ganz ergeben;</w:t>
      </w:r>
      <w:r>
        <w:br/>
        <w:t>Herr, leite mich auf rechter Bahn,</w:t>
      </w:r>
      <w:r>
        <w:br/>
        <w:t>Und nimm mich einst nach diesem Leben</w:t>
      </w:r>
      <w:r>
        <w:br/>
        <w:t>Mit Gnaden und mit Ehren an!</w:t>
      </w:r>
      <w:r>
        <w:br/>
        <w:t>Herr, mach es, wie du willst, mit mir;</w:t>
      </w:r>
      <w:r>
        <w:br/>
        <w:t>Ich bleibe dennoch stets an dir.</w:t>
      </w:r>
    </w:p>
    <w:p w14:paraId="04DAEEAA" w14:textId="77777777" w:rsidR="00D4119D" w:rsidRDefault="00D4119D" w:rsidP="00D4119D">
      <w:pPr>
        <w:pStyle w:val="berschrift1"/>
      </w:pPr>
      <w:r>
        <w:rPr>
          <w:rStyle w:val="screen-reader-text"/>
        </w:rPr>
        <w:t>Mein Gott, wie bist du so verborgen</w:t>
      </w:r>
      <w:r>
        <w:t xml:space="preserve"> </w:t>
      </w:r>
    </w:p>
    <w:p w14:paraId="5E029D9D" w14:textId="77777777" w:rsidR="00D4119D" w:rsidRDefault="00D4119D" w:rsidP="00D4119D">
      <w:pPr>
        <w:pStyle w:val="StandardWeb"/>
      </w:pPr>
      <w:r>
        <w:t>Mein Gott, wie bist du so verborgen!</w:t>
      </w:r>
      <w:r>
        <w:br/>
        <w:t>Wie ist dein Rat so wunderbar!</w:t>
      </w:r>
      <w:r>
        <w:br/>
        <w:t>Was helfen alle meine Sorgen?</w:t>
      </w:r>
      <w:r>
        <w:br/>
        <w:t>Du hast gesorget, eh ich war.</w:t>
      </w:r>
      <w:r>
        <w:br/>
        <w:t>Mein Gott und Vater,</w:t>
      </w:r>
      <w:r>
        <w:br/>
        <w:t>Führe mich nur selig,</w:t>
      </w:r>
      <w:r>
        <w:br/>
        <w:t>Obgleich wunderlich.</w:t>
      </w:r>
    </w:p>
    <w:p w14:paraId="2565702C" w14:textId="77777777" w:rsidR="00D4119D" w:rsidRDefault="00D4119D" w:rsidP="00D4119D">
      <w:pPr>
        <w:pStyle w:val="StandardWeb"/>
      </w:pPr>
      <w:r>
        <w:t>2. Man kann dich nicht von vorne sehen,</w:t>
      </w:r>
      <w:r>
        <w:br/>
        <w:t>Wir blicken dir nur hinten nach.</w:t>
      </w:r>
      <w:r>
        <w:br/>
        <w:t>Was du bestimmt, das muß geschehen</w:t>
      </w:r>
      <w:r>
        <w:br/>
        <w:t>Bei unserm Glück und Ungemach.</w:t>
      </w:r>
      <w:r>
        <w:br/>
        <w:t>Mein Gott und Vater,</w:t>
      </w:r>
      <w:r>
        <w:br/>
        <w:t>Führe mich nur selig,</w:t>
      </w:r>
      <w:r>
        <w:br/>
        <w:t>Obgleich wunderlich.</w:t>
      </w:r>
    </w:p>
    <w:p w14:paraId="3F8CFD2F" w14:textId="77777777" w:rsidR="00D4119D" w:rsidRDefault="00D4119D" w:rsidP="00D4119D">
      <w:pPr>
        <w:pStyle w:val="StandardWeb"/>
      </w:pPr>
      <w:r>
        <w:t>3. Herr, wer kann deinen Rat ergründen?</w:t>
      </w:r>
      <w:r>
        <w:br/>
        <w:t>Dir bleibt allein der Weisheit Preis;</w:t>
      </w:r>
      <w:r>
        <w:br/>
        <w:t>Du kannst viel tausend Wege finden,</w:t>
      </w:r>
      <w:r>
        <w:br/>
        <w:t>Wo die Vernunft nicht einen weiß.</w:t>
      </w:r>
      <w:r>
        <w:br/>
        <w:t>Mein Gott und Vater,</w:t>
      </w:r>
      <w:r>
        <w:br/>
        <w:t>Führe mich nur selig,</w:t>
      </w:r>
      <w:r>
        <w:br/>
        <w:t>Obgleich wunderlich.</w:t>
      </w:r>
    </w:p>
    <w:p w14:paraId="1ED9CC91" w14:textId="77777777" w:rsidR="00D4119D" w:rsidRDefault="00D4119D" w:rsidP="00D4119D">
      <w:pPr>
        <w:pStyle w:val="StandardWeb"/>
      </w:pPr>
      <w:r>
        <w:t>4. Dein allerheiligste Gedanken</w:t>
      </w:r>
      <w:r>
        <w:br/>
        <w:t>Sind himmelweit von Menschenwahn;</w:t>
      </w:r>
      <w:r>
        <w:br/>
        <w:t>Drum leite mich in deinen Schranken</w:t>
      </w:r>
      <w:r>
        <w:br/>
        <w:t>Und führe mich auf rechter Bahn.</w:t>
      </w:r>
      <w:r>
        <w:br/>
        <w:t>Mein Gott und Vater,</w:t>
      </w:r>
      <w:r>
        <w:br/>
        <w:t>Führe mich nur selig,</w:t>
      </w:r>
      <w:r>
        <w:br/>
        <w:t>Obgleich wunderlich.</w:t>
      </w:r>
    </w:p>
    <w:p w14:paraId="24899E02" w14:textId="77777777" w:rsidR="00D4119D" w:rsidRDefault="00D4119D" w:rsidP="00D4119D">
      <w:pPr>
        <w:pStyle w:val="StandardWeb"/>
      </w:pPr>
      <w:r>
        <w:t>5. Dir will ich mich ganz überlassen</w:t>
      </w:r>
      <w:r>
        <w:br/>
        <w:t>Mit allem, was ich hab und bin.</w:t>
      </w:r>
      <w:r>
        <w:br/>
        <w:t>Ich werfe, was ich nicht kann fassen,</w:t>
      </w:r>
      <w:r>
        <w:br/>
        <w:t>Auf deine Macht und Weisheit hin.</w:t>
      </w:r>
      <w:r>
        <w:br/>
        <w:t>Mein Gott und Vater,</w:t>
      </w:r>
      <w:r>
        <w:br/>
        <w:t>Führe mich nur selig,</w:t>
      </w:r>
      <w:r>
        <w:br/>
        <w:t>Obgleich wunderlich.</w:t>
      </w:r>
    </w:p>
    <w:p w14:paraId="4E7F8991" w14:textId="77777777" w:rsidR="00D4119D" w:rsidRDefault="00D4119D" w:rsidP="00D4119D">
      <w:pPr>
        <w:pStyle w:val="StandardWeb"/>
      </w:pPr>
      <w:r>
        <w:t>6. Hilf, daß ich nimmer von dir kehre</w:t>
      </w:r>
      <w:r>
        <w:br/>
        <w:t>In Glück und Unglück, Freud und Leid.</w:t>
      </w:r>
      <w:r>
        <w:br/>
        <w:t>Schick alles, Herr, zu deiner Ehre</w:t>
      </w:r>
      <w:r>
        <w:br/>
        <w:t>Und meiner Seelen Seligkeit.</w:t>
      </w:r>
      <w:r>
        <w:br/>
        <w:t>Mein Gott und Vater,</w:t>
      </w:r>
      <w:r>
        <w:br/>
        <w:t>Führe mich nur selig,</w:t>
      </w:r>
      <w:r>
        <w:br/>
        <w:t>Obgleich wunderlich.</w:t>
      </w:r>
    </w:p>
    <w:p w14:paraId="5D408360" w14:textId="77777777" w:rsidR="00D4119D" w:rsidRDefault="00D4119D" w:rsidP="00D4119D">
      <w:pPr>
        <w:pStyle w:val="berschrift1"/>
      </w:pPr>
      <w:r>
        <w:rPr>
          <w:rStyle w:val="screen-reader-text"/>
        </w:rPr>
        <w:t>Mein Jesu, wahre Ruh der Frommen.</w:t>
      </w:r>
      <w:r>
        <w:t xml:space="preserve"> </w:t>
      </w:r>
    </w:p>
    <w:p w14:paraId="0EFCE0AE" w14:textId="77777777" w:rsidR="00D4119D" w:rsidRDefault="00D4119D" w:rsidP="00D4119D">
      <w:pPr>
        <w:pStyle w:val="StandardWeb"/>
      </w:pPr>
      <w:r>
        <w:rPr>
          <w:rStyle w:val="Hervorhebung"/>
        </w:rPr>
        <w:t>Mel. Wer nur den lieben Gott.</w:t>
      </w:r>
      <w:r>
        <w:rPr>
          <w:i/>
          <w:iCs/>
        </w:rPr>
        <w:br/>
      </w:r>
      <w:r>
        <w:rPr>
          <w:rStyle w:val="Hervorhebung"/>
        </w:rPr>
        <w:t>Gedruckt 1711</w:t>
      </w:r>
    </w:p>
    <w:p w14:paraId="16442EC8" w14:textId="77777777" w:rsidR="00D4119D" w:rsidRDefault="00D4119D" w:rsidP="00D4119D">
      <w:pPr>
        <w:pStyle w:val="StandardWeb"/>
      </w:pPr>
      <w:r>
        <w:t>Mein Jesu, wahre Ruh der Frommen,</w:t>
      </w:r>
      <w:r>
        <w:br/>
        <w:t>Ach, hilf durch deine große Treu,</w:t>
      </w:r>
      <w:r>
        <w:br/>
        <w:t>Daß ich mir selber ganz genommen,</w:t>
      </w:r>
      <w:r>
        <w:br/>
        <w:t>Daß ich dir ganz gelassen sei!</w:t>
      </w:r>
      <w:r>
        <w:br/>
        <w:t>Ach Jesu, laß in Freud und Pein</w:t>
      </w:r>
      <w:r>
        <w:br/>
        <w:t>Mein Herz, dein Herz ein Herze sein!</w:t>
      </w:r>
    </w:p>
    <w:p w14:paraId="50C371A4" w14:textId="77777777" w:rsidR="00D4119D" w:rsidRDefault="00D4119D" w:rsidP="00D4119D">
      <w:pPr>
        <w:pStyle w:val="StandardWeb"/>
      </w:pPr>
      <w:r>
        <w:t>Herr Jesu, senke meinen Willen</w:t>
      </w:r>
      <w:r>
        <w:br/>
        <w:t>In deinen Willen jederzeit!</w:t>
      </w:r>
      <w:r>
        <w:br/>
        <w:t>Laß mich nichts denken, nichts erfüllen,</w:t>
      </w:r>
      <w:r>
        <w:br/>
        <w:t>Als was dein Wille mir gebeut!</w:t>
      </w:r>
      <w:r>
        <w:br/>
        <w:t>Ach Jesu, laß in Freud und Pein</w:t>
      </w:r>
      <w:r>
        <w:br/>
        <w:t>Mein Herz, dein Herz ein Herze sein!</w:t>
      </w:r>
    </w:p>
    <w:p w14:paraId="74EB8940" w14:textId="77777777" w:rsidR="00D4119D" w:rsidRDefault="00D4119D" w:rsidP="00D4119D">
      <w:pPr>
        <w:pStyle w:val="StandardWeb"/>
      </w:pPr>
      <w:r>
        <w:t>Hilf, daß ich dir alleine lebe,</w:t>
      </w:r>
      <w:r>
        <w:br/>
        <w:t>Mir aber ganz verstorben sei,</w:t>
      </w:r>
      <w:r>
        <w:br/>
        <w:t>Daß ich mich dir ganz übergebe,</w:t>
      </w:r>
      <w:r>
        <w:br/>
        <w:t>Und bis in Tod dir bleibe treu!</w:t>
      </w:r>
      <w:r>
        <w:br/>
        <w:t>Ach Jesu, laß in Freud und Pein</w:t>
      </w:r>
      <w:r>
        <w:br/>
        <w:t>Mein Herz, dein Herz ein Herze sein!</w:t>
      </w:r>
    </w:p>
    <w:p w14:paraId="0AFD52F1" w14:textId="77777777" w:rsidR="00D4119D" w:rsidRDefault="00D4119D" w:rsidP="00D4119D">
      <w:pPr>
        <w:pStyle w:val="StandardWeb"/>
      </w:pPr>
      <w:r>
        <w:t>So schwelge dann in Liebesflammen,</w:t>
      </w:r>
      <w:r>
        <w:br/>
        <w:t>Du höchstes Licht, du süße Gluth,</w:t>
      </w:r>
      <w:r>
        <w:br/>
        <w:t>Dein und mein Herze ganz zusammen</w:t>
      </w:r>
      <w:r>
        <w:br/>
        <w:t>Und gib dich mir, du höchstes Gut</w:t>
      </w:r>
      <w:r>
        <w:br/>
        <w:t>Ach Jesu, laß in Freud und Pein</w:t>
      </w:r>
      <w:r>
        <w:br/>
        <w:t>Mein Herz, dein Herz ein Herze sein!</w:t>
      </w:r>
    </w:p>
    <w:p w14:paraId="3363903D" w14:textId="77777777" w:rsidR="00D4119D" w:rsidRDefault="00D4119D" w:rsidP="00D4119D">
      <w:pPr>
        <w:pStyle w:val="StandardWeb"/>
      </w:pPr>
      <w:r>
        <w:t>Mein Herz ist von mir ausgegangen,</w:t>
      </w:r>
      <w:r>
        <w:br/>
        <w:t>Und du mein Heiland ein zu mir!</w:t>
      </w:r>
      <w:r>
        <w:br/>
        <w:t>Laß es an deinem Herzen hangen,</w:t>
      </w:r>
      <w:r>
        <w:br/>
        <w:t>So hab ich schon den Himmel hier!</w:t>
      </w:r>
      <w:r>
        <w:br/>
        <w:t>Ach Jesu, laß in Freud und Pein</w:t>
      </w:r>
      <w:r>
        <w:br/>
        <w:t>Mein Herz, dein Herz ein Herze sein!</w:t>
      </w:r>
    </w:p>
    <w:p w14:paraId="4C6E56BD" w14:textId="77777777" w:rsidR="00D4119D" w:rsidRDefault="00D4119D" w:rsidP="00D4119D">
      <w:pPr>
        <w:pStyle w:val="berschrift1"/>
      </w:pPr>
      <w:r>
        <w:rPr>
          <w:rStyle w:val="screen-reader-text"/>
        </w:rPr>
        <w:t>Mein Vater in der Höhe</w:t>
      </w:r>
      <w:r>
        <w:t xml:space="preserve"> </w:t>
      </w:r>
    </w:p>
    <w:p w14:paraId="40026DCC" w14:textId="77777777" w:rsidR="00D4119D" w:rsidRDefault="00D4119D" w:rsidP="00D4119D">
      <w:pPr>
        <w:pStyle w:val="StandardWeb"/>
      </w:pPr>
      <w:r>
        <w:rPr>
          <w:rStyle w:val="Hervorhebung"/>
        </w:rPr>
        <w:t>Mel. In allen meinen Thaten</w:t>
      </w:r>
      <w:r>
        <w:rPr>
          <w:i/>
          <w:iCs/>
        </w:rPr>
        <w:br/>
      </w:r>
      <w:r>
        <w:rPr>
          <w:rStyle w:val="Hervorhebung"/>
        </w:rPr>
        <w:t>Gedruckt 1711</w:t>
      </w:r>
    </w:p>
    <w:p w14:paraId="383AFC7B" w14:textId="77777777" w:rsidR="00D4119D" w:rsidRDefault="00D4119D" w:rsidP="00D4119D">
      <w:pPr>
        <w:pStyle w:val="StandardWeb"/>
      </w:pPr>
      <w:r>
        <w:t>Mein Vater in der Höhe,</w:t>
      </w:r>
      <w:r>
        <w:br/>
        <w:t>Ich weiß, daß Wohl und Wehe</w:t>
      </w:r>
      <w:r>
        <w:br/>
        <w:t>In deinen Händen ruht!</w:t>
      </w:r>
      <w:r>
        <w:br/>
        <w:t>Schick es mit mir in Allen</w:t>
      </w:r>
      <w:r>
        <w:br/>
        <w:t>Nach deinem Wohlgefallen,</w:t>
      </w:r>
      <w:r>
        <w:br/>
        <w:t>Wie es mir nütz und gut.</w:t>
      </w:r>
    </w:p>
    <w:p w14:paraId="49F4DE90" w14:textId="77777777" w:rsidR="00D4119D" w:rsidRDefault="00D4119D" w:rsidP="00D4119D">
      <w:pPr>
        <w:pStyle w:val="StandardWeb"/>
      </w:pPr>
      <w:r>
        <w:t>Herr, dir ist nichts verborgen,</w:t>
      </w:r>
      <w:r>
        <w:br/>
        <w:t>Drum werf ich meine Sorgen</w:t>
      </w:r>
      <w:r>
        <w:br/>
        <w:t>Auf deiner Weisheit Macht!</w:t>
      </w:r>
      <w:r>
        <w:br/>
        <w:t>Du wirst es Alles lenken;</w:t>
      </w:r>
      <w:r>
        <w:br/>
        <w:t>Denn eh ich konnte denken,</w:t>
      </w:r>
      <w:r>
        <w:br/>
        <w:t>Hast du an mich gedacht.</w:t>
      </w:r>
    </w:p>
    <w:p w14:paraId="520B1905" w14:textId="77777777" w:rsidR="00D4119D" w:rsidRDefault="00D4119D" w:rsidP="00D4119D">
      <w:pPr>
        <w:pStyle w:val="StandardWeb"/>
      </w:pPr>
      <w:r>
        <w:t>Regiere meine Sinnen,</w:t>
      </w:r>
      <w:r>
        <w:br/>
        <w:t>Mein Denken, mein Beginnen,</w:t>
      </w:r>
      <w:r>
        <w:br/>
        <w:t>Wenn mich das eitle Spiel</w:t>
      </w:r>
      <w:r>
        <w:br/>
        <w:t>Der irdischen Gedanken</w:t>
      </w:r>
      <w:r>
        <w:br/>
        <w:t>Verführt von deinen Schranken;</w:t>
      </w:r>
      <w:r>
        <w:br/>
        <w:t>Dein Wille sei mein Ziel!</w:t>
      </w:r>
    </w:p>
    <w:p w14:paraId="0ECBC570" w14:textId="77777777" w:rsidR="00D4119D" w:rsidRDefault="00D4119D" w:rsidP="00D4119D">
      <w:pPr>
        <w:pStyle w:val="StandardWeb"/>
      </w:pPr>
      <w:r>
        <w:t>Willst du in diesem Leben</w:t>
      </w:r>
      <w:r>
        <w:br/>
        <w:t>Ein zeitlich Glück mir geben,</w:t>
      </w:r>
      <w:r>
        <w:br/>
        <w:t>So sei dirs heimgestellt!</w:t>
      </w:r>
      <w:r>
        <w:br/>
        <w:t>Dein Will allein geschehe,</w:t>
      </w:r>
      <w:r>
        <w:br/>
        <w:t>Mein Gott, wie in der Höhe,</w:t>
      </w:r>
      <w:r>
        <w:br/>
        <w:t>So auch in dieser Welt!</w:t>
      </w:r>
    </w:p>
    <w:p w14:paraId="3A620D64" w14:textId="77777777" w:rsidR="00D4119D" w:rsidRDefault="00D4119D" w:rsidP="00D4119D">
      <w:pPr>
        <w:pStyle w:val="StandardWeb"/>
      </w:pPr>
      <w:r>
        <w:t>Soll ich bei trüben Tagen</w:t>
      </w:r>
      <w:r>
        <w:br/>
        <w:t>Mein Kreuze nach dir tragen,</w:t>
      </w:r>
      <w:r>
        <w:br/>
        <w:t>So gib Geduld und Muth,</w:t>
      </w:r>
      <w:r>
        <w:br/>
        <w:t>Und laß mich deinen Willen</w:t>
      </w:r>
      <w:r>
        <w:br/>
        <w:t>In Wohl und Weh erfüllen;</w:t>
      </w:r>
      <w:r>
        <w:br/>
        <w:t>So ist mir Alles gut.</w:t>
      </w:r>
    </w:p>
    <w:p w14:paraId="5EA8758A" w14:textId="77777777" w:rsidR="00D4119D" w:rsidRDefault="00D4119D" w:rsidP="00D4119D">
      <w:pPr>
        <w:pStyle w:val="StandardWeb"/>
      </w:pPr>
      <w:r>
        <w:t>Schick es in Freud und Leiden,</w:t>
      </w:r>
      <w:r>
        <w:br/>
        <w:t>Im Leben, im Verscheiden,</w:t>
      </w:r>
      <w:r>
        <w:br/>
        <w:t>Herr, wie du willst, mit mir:</w:t>
      </w:r>
      <w:r>
        <w:br/>
        <w:t>So kann ich christlich leben,</w:t>
      </w:r>
      <w:r>
        <w:br/>
        <w:t>So sterb ich dir ergeben,</w:t>
      </w:r>
      <w:r>
        <w:br/>
        <w:t>Und lebe stets bei dir!</w:t>
      </w:r>
    </w:p>
    <w:p w14:paraId="2406890F" w14:textId="77777777" w:rsidR="00D4119D" w:rsidRDefault="00D4119D" w:rsidP="00D4119D">
      <w:pPr>
        <w:pStyle w:val="berschrift1"/>
      </w:pPr>
      <w:r>
        <w:t>Mit Gott sei Alles angefangen</w:t>
      </w:r>
    </w:p>
    <w:p w14:paraId="29C4D61F" w14:textId="77777777" w:rsidR="00D4119D" w:rsidRDefault="00D4119D" w:rsidP="00D4119D">
      <w:pPr>
        <w:pStyle w:val="StandardWeb"/>
      </w:pPr>
      <w:r>
        <w:rPr>
          <w:rStyle w:val="Fett"/>
        </w:rPr>
        <w:t>Aria auf den Christ.-Fürstl. Wilhelm-Ernestinischen Wahlspruch.</w:t>
      </w:r>
    </w:p>
    <w:p w14:paraId="7F573CA6" w14:textId="77777777" w:rsidR="00D4119D" w:rsidRDefault="00D4119D" w:rsidP="00D4119D">
      <w:pPr>
        <w:pStyle w:val="StandardWeb"/>
      </w:pPr>
      <w:r>
        <w:t>Mel. Wer nur den lieben Gott</w:t>
      </w:r>
      <w:r>
        <w:br/>
        <w:t>Gedruckt 1715</w:t>
      </w:r>
    </w:p>
    <w:p w14:paraId="50BEA0E4" w14:textId="77777777" w:rsidR="00D4119D" w:rsidRDefault="00D4119D" w:rsidP="00D4119D">
      <w:pPr>
        <w:pStyle w:val="StandardWeb"/>
      </w:pPr>
      <w:r>
        <w:t>Mit Gott sei Alles angefangen,</w:t>
      </w:r>
      <w:r>
        <w:br/>
        <w:t>Mit Gott sei Alles fortgestellt!</w:t>
      </w:r>
      <w:r>
        <w:br/>
        <w:t>Mit Gott geht Alles nach Verlangen,</w:t>
      </w:r>
      <w:r>
        <w:br/>
        <w:t>Mit Gott nützt Alles auf der Welt.</w:t>
      </w:r>
      <w:r>
        <w:br/>
        <w:t>Mit Gott wird Alles recht bedacht,</w:t>
      </w:r>
      <w:r>
        <w:br/>
        <w:t>Mit Gott wird Alles wohl gemacht.</w:t>
      </w:r>
    </w:p>
    <w:p w14:paraId="3C2F3CF2" w14:textId="77777777" w:rsidR="00D4119D" w:rsidRDefault="00D4119D" w:rsidP="00D4119D">
      <w:pPr>
        <w:pStyle w:val="StandardWeb"/>
      </w:pPr>
      <w:r>
        <w:t>Mit Gott erquickt uns alles Leiden,</w:t>
      </w:r>
      <w:r>
        <w:br/>
        <w:t>Mit Gott geht Alles lieblich ein.</w:t>
      </w:r>
      <w:r>
        <w:br/>
        <w:t>Mit Gott dient Alles uns zu Freuden,</w:t>
      </w:r>
      <w:r>
        <w:br/>
        <w:t>Mit Gott muß Alles selig sein.</w:t>
      </w:r>
      <w:r>
        <w:br/>
        <w:t>Mit Gott wird Alles leicht, was schwer,</w:t>
      </w:r>
      <w:r>
        <w:br/>
        <w:t>Mit Gott wird Alles sorgenleer.</w:t>
      </w:r>
    </w:p>
    <w:p w14:paraId="7B41DBE3" w14:textId="77777777" w:rsidR="00D4119D" w:rsidRDefault="00D4119D" w:rsidP="00D4119D">
      <w:pPr>
        <w:pStyle w:val="StandardWeb"/>
      </w:pPr>
      <w:r>
        <w:t>Mit Gott muß Alles uns gelingen,</w:t>
      </w:r>
      <w:r>
        <w:br/>
        <w:t>Mit Gott geht Alles glücklich fort.</w:t>
      </w:r>
      <w:r>
        <w:br/>
        <w:t>Mit Gott muß Alles Segen bringen,</w:t>
      </w:r>
      <w:r>
        <w:br/>
        <w:t>Mit Gott nützt Alles hier und dort.</w:t>
      </w:r>
      <w:r>
        <w:br/>
        <w:t>Mit Gott ist Alles gut gethan,</w:t>
      </w:r>
      <w:r>
        <w:br/>
        <w:t>Mit Gott geht Alles himmelan!</w:t>
      </w:r>
    </w:p>
    <w:p w14:paraId="5B221BB2" w14:textId="77777777" w:rsidR="00D4119D" w:rsidRDefault="00D4119D" w:rsidP="00D4119D">
      <w:pPr>
        <w:pStyle w:val="berschrift1"/>
      </w:pPr>
      <w:r>
        <w:rPr>
          <w:rStyle w:val="screen-reader-text"/>
        </w:rPr>
        <w:t>Nunmehr verbleicht die güldne Sonne</w:t>
      </w:r>
      <w:r>
        <w:t xml:space="preserve"> </w:t>
      </w:r>
    </w:p>
    <w:p w14:paraId="468D502F" w14:textId="77777777" w:rsidR="00D4119D" w:rsidRDefault="00D4119D" w:rsidP="00D4119D">
      <w:pPr>
        <w:pStyle w:val="StandardWeb"/>
      </w:pPr>
      <w:r>
        <w:rPr>
          <w:rStyle w:val="Hervorhebung"/>
        </w:rPr>
        <w:t>Mel. Wer nur den lieben Gott.</w:t>
      </w:r>
      <w:r>
        <w:rPr>
          <w:i/>
          <w:iCs/>
        </w:rPr>
        <w:br/>
      </w:r>
      <w:r>
        <w:rPr>
          <w:rStyle w:val="Hervorhebung"/>
        </w:rPr>
        <w:t>Gedruckt 1685</w:t>
      </w:r>
    </w:p>
    <w:p w14:paraId="3649F0B8" w14:textId="77777777" w:rsidR="00D4119D" w:rsidRDefault="00D4119D" w:rsidP="00D4119D">
      <w:pPr>
        <w:pStyle w:val="StandardWeb"/>
      </w:pPr>
      <w:r>
        <w:t>Nunmehr verbleicht die güldne Sonne,</w:t>
      </w:r>
      <w:r>
        <w:br/>
        <w:t>Und geht zur sanften Abendruh.</w:t>
      </w:r>
      <w:r>
        <w:br/>
        <w:t>Ach komm, Herr Jesu, meine Wonne,</w:t>
      </w:r>
      <w:r>
        <w:br/>
        <w:t>Steh still, du Lebenssonne du!</w:t>
      </w:r>
      <w:r>
        <w:br/>
        <w:t>Bleib doch bei mir, du Seelenfreund,</w:t>
      </w:r>
      <w:r>
        <w:br/>
        <w:t>So weicht von mir der arge Feind!</w:t>
      </w:r>
    </w:p>
    <w:p w14:paraId="4DA48DEC" w14:textId="77777777" w:rsidR="00D4119D" w:rsidRDefault="00D4119D" w:rsidP="00D4119D">
      <w:pPr>
        <w:pStyle w:val="StandardWeb"/>
      </w:pPr>
      <w:r>
        <w:t>Laß mir die Flamme deiner Liebe</w:t>
      </w:r>
      <w:r>
        <w:br/>
        <w:t>Die starke Feuersäule sein,</w:t>
      </w:r>
      <w:r>
        <w:br/>
        <w:t>Damit der Feind mich nicht betrübe,</w:t>
      </w:r>
      <w:r>
        <w:br/>
        <w:t>Bewahre mich vor aller Pein!</w:t>
      </w:r>
      <w:r>
        <w:br/>
        <w:t>Komm, decke mich, o meine Ruh,</w:t>
      </w:r>
      <w:r>
        <w:br/>
        <w:t>Mit deinen Gnadenflügeln zu!</w:t>
      </w:r>
    </w:p>
    <w:p w14:paraId="3CE570B9" w14:textId="77777777" w:rsidR="00D4119D" w:rsidRDefault="00D4119D" w:rsidP="00D4119D">
      <w:pPr>
        <w:pStyle w:val="StandardWeb"/>
      </w:pPr>
      <w:r>
        <w:t>Mein Schutz, beschütze doch mein Leben,</w:t>
      </w:r>
      <w:r>
        <w:br/>
        <w:t>Mein Licht, bestrahle Geist und Sinn!</w:t>
      </w:r>
      <w:r>
        <w:br/>
        <w:t>So werd ich nicht im Finstern schweben,</w:t>
      </w:r>
      <w:r>
        <w:br/>
        <w:t>Ob ich gleich in Egypten bin.</w:t>
      </w:r>
      <w:r>
        <w:br/>
        <w:t>Du bist allein das wahre Licht,</w:t>
      </w:r>
      <w:r>
        <w:br/>
        <w:t>Du bleibest meine Zuversicht.</w:t>
      </w:r>
    </w:p>
    <w:p w14:paraId="492248D1" w14:textId="77777777" w:rsidR="00D4119D" w:rsidRDefault="00D4119D" w:rsidP="00D4119D">
      <w:pPr>
        <w:pStyle w:val="StandardWeb"/>
      </w:pPr>
      <w:r>
        <w:t>Du bist mein Trost, und mein Verlangen,</w:t>
      </w:r>
      <w:r>
        <w:br/>
        <w:t>Vertreib des Feindes List und Macht!</w:t>
      </w:r>
      <w:r>
        <w:br/>
        <w:t>Ich bin in Sünden ganz gefangen,</w:t>
      </w:r>
      <w:r>
        <w:br/>
        <w:t>Erscheine mir in dieser Nacht!</w:t>
      </w:r>
      <w:r>
        <w:br/>
        <w:t>Komm, großer Engel, komm herbei,</w:t>
      </w:r>
      <w:r>
        <w:br/>
        <w:t>Und mache mich von Banden frei!</w:t>
      </w:r>
    </w:p>
    <w:p w14:paraId="43504B13" w14:textId="77777777" w:rsidR="00D4119D" w:rsidRDefault="00D4119D" w:rsidP="00D4119D">
      <w:pPr>
        <w:pStyle w:val="StandardWeb"/>
      </w:pPr>
      <w:r>
        <w:t>Erlaß die wohlverdiente Strafe,</w:t>
      </w:r>
      <w:r>
        <w:br/>
        <w:t>Und schaffe mir Gewissensruh!</w:t>
      </w:r>
      <w:r>
        <w:br/>
        <w:t>Verbleib bei mir, als deinem Schafe,</w:t>
      </w:r>
      <w:r>
        <w:br/>
        <w:t>Du treuer Seelenhirte du!</w:t>
      </w:r>
      <w:r>
        <w:br/>
        <w:t>Wenn deine Liebe mich bewacht,</w:t>
      </w:r>
      <w:r>
        <w:br/>
        <w:t>So schlaf ich sanft in dieser Nacht.</w:t>
      </w:r>
    </w:p>
    <w:p w14:paraId="7A5CE6E0" w14:textId="124F7F66" w:rsidR="00D4119D" w:rsidRDefault="00D4119D" w:rsidP="00D4119D">
      <w:pPr>
        <w:pStyle w:val="StandardWeb"/>
      </w:pPr>
      <w:r>
        <w:t>Ermuntre, Jesu, meine Seele,</w:t>
      </w:r>
      <w:r>
        <w:br/>
        <w:t>Laß sie die kluge Jungfrau sein,</w:t>
      </w:r>
      <w:r>
        <w:br/>
        <w:t>Beschenke sie mit Glaubensöle,</w:t>
      </w:r>
      <w:r>
        <w:br/>
        <w:t>Gib ihrer Lampe Glanz und Schein;</w:t>
      </w:r>
      <w:r>
        <w:br/>
        <w:t>Ach, führe sie nach dieser Zeit</w:t>
      </w:r>
      <w:r>
        <w:br/>
        <w:t>Zum Lichte deiner Herrlichkeit!</w:t>
      </w:r>
    </w:p>
    <w:p w14:paraId="3F8667B9" w14:textId="77777777" w:rsidR="00D4119D" w:rsidRDefault="00D4119D" w:rsidP="00D4119D">
      <w:pPr>
        <w:pStyle w:val="berschrift1"/>
      </w:pPr>
      <w:r>
        <w:rPr>
          <w:rStyle w:val="screen-reader-text"/>
        </w:rPr>
        <w:t>Nur wie Gott will</w:t>
      </w:r>
      <w:r>
        <w:t xml:space="preserve"> </w:t>
      </w:r>
    </w:p>
    <w:p w14:paraId="2245F847" w14:textId="77777777" w:rsidR="00D4119D" w:rsidRDefault="00D4119D" w:rsidP="00D4119D">
      <w:pPr>
        <w:pStyle w:val="StandardWeb"/>
      </w:pPr>
      <w:r>
        <w:rPr>
          <w:rStyle w:val="Hervorhebung"/>
        </w:rPr>
        <w:t>Mel. Wer nur den lieben Gott</w:t>
      </w:r>
      <w:r>
        <w:rPr>
          <w:i/>
          <w:iCs/>
        </w:rPr>
        <w:br/>
      </w:r>
      <w:r>
        <w:rPr>
          <w:rStyle w:val="Hervorhebung"/>
        </w:rPr>
        <w:t>Gedruckt 1711</w:t>
      </w:r>
    </w:p>
    <w:p w14:paraId="71528DFD" w14:textId="77777777" w:rsidR="00D4119D" w:rsidRDefault="00D4119D" w:rsidP="00D4119D">
      <w:pPr>
        <w:pStyle w:val="StandardWeb"/>
      </w:pPr>
      <w:r>
        <w:t>Nur wie Gott will, so mag es gehen</w:t>
      </w:r>
      <w:r>
        <w:br/>
        <w:t>In Wohl und Weh, in Freud und Pein!</w:t>
      </w:r>
      <w:r>
        <w:br/>
        <w:t>Nur wie Gott will, mag mir geschehen,</w:t>
      </w:r>
      <w:r>
        <w:br/>
        <w:t>Nur wie Gott will, so stimm ich ein!</w:t>
      </w:r>
      <w:r>
        <w:br/>
      </w:r>
      <w:r>
        <w:rPr>
          <w:rStyle w:val="Fett"/>
        </w:rPr>
        <w:t>In Gott ist meine Seele still,</w:t>
      </w:r>
      <w:r>
        <w:rPr>
          <w:b/>
          <w:bCs/>
        </w:rPr>
        <w:br/>
      </w:r>
      <w:r>
        <w:rPr>
          <w:rStyle w:val="Fett"/>
        </w:rPr>
        <w:t>Dieß ist mein Schluß: nur wie Gott will.</w:t>
      </w:r>
    </w:p>
    <w:p w14:paraId="071E06B8" w14:textId="77777777" w:rsidR="00D4119D" w:rsidRDefault="00D4119D" w:rsidP="00D4119D">
      <w:pPr>
        <w:pStyle w:val="StandardWeb"/>
      </w:pPr>
      <w:r>
        <w:t>Nur wie Gott will, das ist das Beste,</w:t>
      </w:r>
      <w:r>
        <w:br/>
        <w:t>Ob es gleich noch so widrig scheint.</w:t>
      </w:r>
      <w:r>
        <w:br/>
        <w:t>Ich bin gewiß und glaube feste,</w:t>
      </w:r>
      <w:r>
        <w:br/>
        <w:t>Daß er es allzeit herzlich meint.</w:t>
      </w:r>
      <w:r>
        <w:br/>
      </w:r>
      <w:r>
        <w:rPr>
          <w:rStyle w:val="Fett"/>
        </w:rPr>
        <w:t>In Gott ist meine Seele still,</w:t>
      </w:r>
      <w:r>
        <w:rPr>
          <w:b/>
          <w:bCs/>
        </w:rPr>
        <w:br/>
      </w:r>
      <w:r>
        <w:rPr>
          <w:rStyle w:val="Fett"/>
        </w:rPr>
        <w:t>Dieß ist mein Schluß: nur wie Gott will.</w:t>
      </w:r>
    </w:p>
    <w:p w14:paraId="25F47239" w14:textId="77777777" w:rsidR="00D4119D" w:rsidRDefault="00D4119D" w:rsidP="00D4119D">
      <w:pPr>
        <w:pStyle w:val="StandardWeb"/>
      </w:pPr>
      <w:r>
        <w:t>Nur wie Gott will, laß ich mich lenken,</w:t>
      </w:r>
      <w:r>
        <w:br/>
        <w:t>Mein Herz, Gemüth, und ganzer Sinn</w:t>
      </w:r>
      <w:r>
        <w:br/>
        <w:t>Soll sich in seinen Willen senken,</w:t>
      </w:r>
      <w:r>
        <w:br/>
        <w:t>Weil ich in Gott nur leb und bin.</w:t>
      </w:r>
      <w:r>
        <w:br/>
      </w:r>
      <w:r>
        <w:rPr>
          <w:rStyle w:val="Fett"/>
        </w:rPr>
        <w:t>In Gott ist meine Seele still,</w:t>
      </w:r>
      <w:r>
        <w:rPr>
          <w:b/>
          <w:bCs/>
        </w:rPr>
        <w:br/>
      </w:r>
      <w:r>
        <w:rPr>
          <w:rStyle w:val="Fett"/>
        </w:rPr>
        <w:t>Dieß ist mein Schluß: nur wie Gott will.</w:t>
      </w:r>
    </w:p>
    <w:p w14:paraId="2DCEC315" w14:textId="77777777" w:rsidR="00D4119D" w:rsidRDefault="00D4119D" w:rsidP="00D4119D">
      <w:pPr>
        <w:pStyle w:val="StandardWeb"/>
      </w:pPr>
      <w:r>
        <w:t>Nur wie Gott will, so will ich glauben,</w:t>
      </w:r>
      <w:r>
        <w:br/>
        <w:t>Daß es mir nütz und selig sei.</w:t>
      </w:r>
      <w:r>
        <w:br/>
        <w:t>Kein Zweifel soll den Trost mir rauben,</w:t>
      </w:r>
      <w:r>
        <w:br/>
        <w:t>Daß Gott, mein Gott, allein getreu.</w:t>
      </w:r>
      <w:r>
        <w:br/>
      </w:r>
      <w:r>
        <w:rPr>
          <w:rStyle w:val="Fett"/>
        </w:rPr>
        <w:t>In Gott ist meine Seele still,</w:t>
      </w:r>
      <w:r>
        <w:rPr>
          <w:b/>
          <w:bCs/>
        </w:rPr>
        <w:br/>
      </w:r>
      <w:r>
        <w:rPr>
          <w:rStyle w:val="Fett"/>
        </w:rPr>
        <w:t>Dieß ist mein Schluß: nur wie Gott will.</w:t>
      </w:r>
    </w:p>
    <w:p w14:paraId="701ED651" w14:textId="77777777" w:rsidR="00D4119D" w:rsidRDefault="00D4119D" w:rsidP="00D4119D">
      <w:pPr>
        <w:pStyle w:val="StandardWeb"/>
      </w:pPr>
      <w:r>
        <w:t>Nur wie Gott will; will er mir geben</w:t>
      </w:r>
      <w:r>
        <w:br/>
        <w:t>Glück, Ehr und Güter dieser Welt:</w:t>
      </w:r>
      <w:r>
        <w:br/>
        <w:t>Ich nehm es und bitt ihn daneben,</w:t>
      </w:r>
      <w:r>
        <w:br/>
        <w:t>Mit mir zu thun, wie ihm gefällt.</w:t>
      </w:r>
      <w:r>
        <w:br/>
      </w:r>
      <w:r>
        <w:rPr>
          <w:rStyle w:val="Fett"/>
        </w:rPr>
        <w:t>In Gott ist meine Seele still,</w:t>
      </w:r>
      <w:r>
        <w:rPr>
          <w:b/>
          <w:bCs/>
        </w:rPr>
        <w:br/>
      </w:r>
      <w:r>
        <w:rPr>
          <w:rStyle w:val="Fett"/>
        </w:rPr>
        <w:t>Dieß ist mein Schluß: nur wie Gott will.</w:t>
      </w:r>
    </w:p>
    <w:p w14:paraId="6A10CB86" w14:textId="77777777" w:rsidR="00D4119D" w:rsidRDefault="00D4119D" w:rsidP="00D4119D">
      <w:pPr>
        <w:pStyle w:val="StandardWeb"/>
      </w:pPr>
      <w:r>
        <w:t>Nur wie Gott will; in Gottes Willen</w:t>
      </w:r>
      <w:r>
        <w:br/>
        <w:t>Soll meine Seele ruhig sein.</w:t>
      </w:r>
      <w:r>
        <w:br/>
        <w:t>Soll ich mein Maaß mit Thränen füllen,</w:t>
      </w:r>
      <w:r>
        <w:br/>
        <w:t>So geb ich mich auch willig drein.</w:t>
      </w:r>
      <w:r>
        <w:br/>
      </w:r>
      <w:r>
        <w:rPr>
          <w:rStyle w:val="Fett"/>
        </w:rPr>
        <w:t>In Gott ist meine Seele still,</w:t>
      </w:r>
      <w:r>
        <w:rPr>
          <w:b/>
          <w:bCs/>
        </w:rPr>
        <w:br/>
      </w:r>
      <w:r>
        <w:rPr>
          <w:rStyle w:val="Fett"/>
        </w:rPr>
        <w:t>Dieß ist mein Schluß: nur wie Gott will.</w:t>
      </w:r>
    </w:p>
    <w:p w14:paraId="215CB550" w14:textId="77777777" w:rsidR="00D4119D" w:rsidRDefault="00D4119D" w:rsidP="00D4119D">
      <w:pPr>
        <w:pStyle w:val="StandardWeb"/>
      </w:pPr>
      <w:r>
        <w:t>Nur wie Gott will, in Freud und Leiden;</w:t>
      </w:r>
      <w:r>
        <w:br/>
        <w:t>Nur wie Gott will, so will auch ich;</w:t>
      </w:r>
      <w:r>
        <w:br/>
        <w:t>Im Leben, Leiden und Verscheiden</w:t>
      </w:r>
      <w:r>
        <w:br/>
        <w:t>Dem Höchsten überlaß ich mich.</w:t>
      </w:r>
      <w:r>
        <w:br/>
      </w:r>
      <w:r>
        <w:rPr>
          <w:rStyle w:val="Fett"/>
        </w:rPr>
        <w:t>In Gott ist meine Seele still,</w:t>
      </w:r>
      <w:r>
        <w:rPr>
          <w:b/>
          <w:bCs/>
        </w:rPr>
        <w:br/>
      </w:r>
      <w:r>
        <w:rPr>
          <w:rStyle w:val="Fett"/>
        </w:rPr>
        <w:t>Dieß ist mein Schluß: nur wie Gott will.</w:t>
      </w:r>
    </w:p>
    <w:p w14:paraId="1284F271" w14:textId="77777777" w:rsidR="00D4119D" w:rsidRDefault="00D4119D" w:rsidP="00D4119D">
      <w:pPr>
        <w:pStyle w:val="berschrift1"/>
      </w:pPr>
      <w:r>
        <w:rPr>
          <w:rStyle w:val="screen-reader-text"/>
        </w:rPr>
        <w:t>O Flüchtigkeit</w:t>
      </w:r>
      <w:r>
        <w:t xml:space="preserve"> </w:t>
      </w:r>
    </w:p>
    <w:p w14:paraId="1155844A" w14:textId="77777777" w:rsidR="00D4119D" w:rsidRDefault="00D4119D" w:rsidP="00D4119D">
      <w:pPr>
        <w:pStyle w:val="StandardWeb"/>
      </w:pPr>
      <w:r>
        <w:rPr>
          <w:rStyle w:val="Hervorhebung"/>
        </w:rPr>
        <w:t>Mel. eigene Melodie</w:t>
      </w:r>
      <w:r>
        <w:rPr>
          <w:i/>
          <w:iCs/>
        </w:rPr>
        <w:br/>
      </w:r>
      <w:r>
        <w:rPr>
          <w:rStyle w:val="Hervorhebung"/>
        </w:rPr>
        <w:t>Gedruckt 1685</w:t>
      </w:r>
    </w:p>
    <w:p w14:paraId="18C0B6F2" w14:textId="77777777" w:rsidR="00D4119D" w:rsidRDefault="00D4119D" w:rsidP="00D4119D">
      <w:pPr>
        <w:pStyle w:val="StandardWeb"/>
      </w:pPr>
      <w:r>
        <w:t>O Flüchtigkeit, der Erde Glanz vergeht!</w:t>
      </w:r>
      <w:r>
        <w:br/>
        <w:t>Allhier wird nichts, als Wind und Rauch gefunden.</w:t>
      </w:r>
      <w:r>
        <w:br/>
        <w:t>Wie bald zerfällt, was hoch und herrlich steht!</w:t>
      </w:r>
      <w:r>
        <w:br/>
        <w:t>Dem Glücke bleibt das Unglück stets verbunden.</w:t>
      </w:r>
      <w:r>
        <w:br/>
        <w:t>Ach Leid, ach Schmerz, ach Unbeständigkeit,</w:t>
      </w:r>
      <w:r>
        <w:br/>
        <w:t>Ach kurze Zeit!</w:t>
      </w:r>
    </w:p>
    <w:p w14:paraId="34370DE6" w14:textId="77777777" w:rsidR="00D4119D" w:rsidRDefault="00D4119D" w:rsidP="00D4119D">
      <w:pPr>
        <w:pStyle w:val="StandardWeb"/>
      </w:pPr>
      <w:r>
        <w:t>O Flüchtigkeit, was ist der Menschen Pracht!</w:t>
      </w:r>
      <w:r>
        <w:br/>
        <w:t>Ein schöner Strick, der Sinn und Seele bindet,</w:t>
      </w:r>
      <w:r>
        <w:br/>
        <w:t>Ein heller Stern bei schwarz gewölkter Nacht,</w:t>
      </w:r>
      <w:r>
        <w:br/>
        <w:t>Ein klarer Blitz, der Augenblicks verschwindet!</w:t>
      </w:r>
      <w:r>
        <w:br/>
        <w:t>Ach Leid, ach Schmerz, ach Unbeständigkeit,</w:t>
      </w:r>
      <w:r>
        <w:br/>
        <w:t>Ach kurze Zeit!</w:t>
      </w:r>
    </w:p>
    <w:p w14:paraId="3F1CFBEF" w14:textId="77777777" w:rsidR="00D4119D" w:rsidRDefault="00D4119D" w:rsidP="00D4119D">
      <w:pPr>
        <w:pStyle w:val="StandardWeb"/>
      </w:pPr>
      <w:r>
        <w:t>O Flüchtigkeit, die Wollustrose stirbt,</w:t>
      </w:r>
      <w:r>
        <w:br/>
        <w:t>Und hinterläßt den Stachel im Gewissen!</w:t>
      </w:r>
      <w:r>
        <w:br/>
        <w:t>Das Gut vergeht, das man mit Angst erwirbt;</w:t>
      </w:r>
      <w:r>
        <w:br/>
        <w:t>Was uns ergötzt, wird plötzlich weggerissen.</w:t>
      </w:r>
      <w:r>
        <w:br/>
        <w:t>Ach Leid, ach Schmerz, ach Unbeständigkeit,</w:t>
      </w:r>
      <w:r>
        <w:br/>
        <w:t>Ach kurze Zeit!</w:t>
      </w:r>
    </w:p>
    <w:p w14:paraId="55F9CF52" w14:textId="77777777" w:rsidR="00D4119D" w:rsidRDefault="00D4119D" w:rsidP="00D4119D">
      <w:pPr>
        <w:pStyle w:val="StandardWeb"/>
      </w:pPr>
      <w:r>
        <w:t>O Flüchtigkeit, wir suchen Lustgenieß,</w:t>
      </w:r>
      <w:r>
        <w:br/>
        <w:t>Und wollen uns auf Lasternesseln weiden!</w:t>
      </w:r>
      <w:r>
        <w:br/>
        <w:t>Die wüste Welt ist unser Paradies;</w:t>
      </w:r>
      <w:r>
        <w:br/>
        <w:t>Wie bald vergehn die Blumen unsrer Freuden!</w:t>
      </w:r>
      <w:r>
        <w:br/>
        <w:t>Ach Leid, ach Schmerz, ach Unbeständigkeit,</w:t>
      </w:r>
      <w:r>
        <w:br/>
        <w:t>Ach kurze Zeit!</w:t>
      </w:r>
    </w:p>
    <w:p w14:paraId="6B937246" w14:textId="77777777" w:rsidR="00D4119D" w:rsidRDefault="00D4119D" w:rsidP="00D4119D">
      <w:pPr>
        <w:pStyle w:val="StandardWeb"/>
      </w:pPr>
      <w:r>
        <w:t>O Flüchtigkeit! Der Mensch ist Gras und Laub;</w:t>
      </w:r>
      <w:r>
        <w:br/>
        <w:t>Er fällt und welkt, und muß gar bald vergehen;</w:t>
      </w:r>
      <w:r>
        <w:br/>
        <w:t>Sein Leben ist ein Dampf, ein leichter Staub;</w:t>
      </w:r>
      <w:r>
        <w:br/>
        <w:t>Der Todessturm kann plötzlich uns verwehen.</w:t>
      </w:r>
      <w:r>
        <w:br/>
        <w:t>Ach Leid, ach Schmerz, ach Unbeständigkeit,</w:t>
      </w:r>
      <w:r>
        <w:br/>
        <w:t>Ach kurze Zeit!</w:t>
      </w:r>
    </w:p>
    <w:p w14:paraId="1293E071" w14:textId="77777777" w:rsidR="00D4119D" w:rsidRDefault="00D4119D" w:rsidP="00D4119D">
      <w:pPr>
        <w:pStyle w:val="StandardWeb"/>
      </w:pPr>
      <w:r>
        <w:t>O Flüchtigkeit, verlaß das Lasterfeld,</w:t>
      </w:r>
      <w:r>
        <w:br/>
        <w:t>Entreiß dich bald den Banden dieser Erden!</w:t>
      </w:r>
      <w:r>
        <w:br/>
        <w:t>Auf, scheide dich von dieser schnöden Welt,</w:t>
      </w:r>
      <w:r>
        <w:br/>
        <w:t>Soll Ewigkeit mit dir vermählet werden!</w:t>
      </w:r>
      <w:r>
        <w:br/>
        <w:t>Hier ist nur Schmerz, nur Unbeständigkeit,</w:t>
      </w:r>
      <w:r>
        <w:br/>
        <w:t>Und kurze Zeit!</w:t>
      </w:r>
    </w:p>
    <w:p w14:paraId="632154C2" w14:textId="77777777" w:rsidR="00D4119D" w:rsidRDefault="00D4119D" w:rsidP="00D4119D">
      <w:pPr>
        <w:pStyle w:val="berschrift1"/>
      </w:pPr>
      <w:r>
        <w:t>Schnöde Welt, jetzt will ich scheiden</w:t>
      </w:r>
    </w:p>
    <w:p w14:paraId="10BD7CAF" w14:textId="77777777" w:rsidR="00D4119D" w:rsidRDefault="00D4119D" w:rsidP="00D4119D">
      <w:pPr>
        <w:pStyle w:val="StandardWeb"/>
      </w:pPr>
      <w:r>
        <w:rPr>
          <w:rStyle w:val="Hervorhebung"/>
        </w:rPr>
        <w:t>Mel. Gott des Himmels und der Erden.</w:t>
      </w:r>
      <w:r>
        <w:rPr>
          <w:i/>
          <w:iCs/>
        </w:rPr>
        <w:br/>
      </w:r>
      <w:r>
        <w:rPr>
          <w:rStyle w:val="Hervorhebung"/>
        </w:rPr>
        <w:t>Gedruckt 1685</w:t>
      </w:r>
    </w:p>
    <w:p w14:paraId="5064EFC2" w14:textId="77777777" w:rsidR="00D4119D" w:rsidRDefault="00D4119D" w:rsidP="00D4119D">
      <w:pPr>
        <w:pStyle w:val="StandardWeb"/>
      </w:pPr>
      <w:r>
        <w:t>Schnöde Welt, jetzt will ich scheiden,</w:t>
      </w:r>
      <w:r>
        <w:br/>
        <w:t>Weil der Himmel mir beliebt;</w:t>
      </w:r>
      <w:r>
        <w:br/>
        <w:t>Ich verlange dort zu weiden,</w:t>
      </w:r>
      <w:r>
        <w:br/>
        <w:t>Wo kein Leiden mich betrübt.</w:t>
      </w:r>
      <w:r>
        <w:br/>
      </w:r>
      <w:r>
        <w:rPr>
          <w:rStyle w:val="Fett"/>
        </w:rPr>
        <w:t>Ich verlache deine Pracht;</w:t>
      </w:r>
      <w:r>
        <w:rPr>
          <w:b/>
          <w:bCs/>
        </w:rPr>
        <w:br/>
      </w:r>
      <w:r>
        <w:rPr>
          <w:rStyle w:val="Fett"/>
        </w:rPr>
        <w:t>Schnöde Welt, zu guter Nacht!</w:t>
      </w:r>
    </w:p>
    <w:p w14:paraId="4B4EC96E" w14:textId="77777777" w:rsidR="00D4119D" w:rsidRDefault="00D4119D" w:rsidP="00D4119D">
      <w:pPr>
        <w:pStyle w:val="StandardWeb"/>
      </w:pPr>
      <w:r>
        <w:t>Schnöde Welt, dein Glanz erbleichet,</w:t>
      </w:r>
      <w:r>
        <w:br/>
        <w:t>Deiner Ehren Thron zerfällt;</w:t>
      </w:r>
      <w:r>
        <w:br/>
        <w:t>Alles stirbet und entweichet,</w:t>
      </w:r>
      <w:r>
        <w:br/>
        <w:t>Was der Mensch für herrlich hält.</w:t>
      </w:r>
      <w:r>
        <w:br/>
      </w:r>
      <w:r>
        <w:rPr>
          <w:rStyle w:val="Fett"/>
        </w:rPr>
        <w:t>Ich verlache deine Pracht;</w:t>
      </w:r>
      <w:r>
        <w:rPr>
          <w:b/>
          <w:bCs/>
        </w:rPr>
        <w:br/>
      </w:r>
      <w:r>
        <w:rPr>
          <w:rStyle w:val="Fett"/>
        </w:rPr>
        <w:t>Schnöde Welt, zu guter Nacht!</w:t>
      </w:r>
    </w:p>
    <w:p w14:paraId="289266A4" w14:textId="77777777" w:rsidR="00D4119D" w:rsidRDefault="00D4119D" w:rsidP="00D4119D">
      <w:pPr>
        <w:pStyle w:val="StandardWeb"/>
      </w:pPr>
      <w:r>
        <w:t>Schnöde Welt, wie kannst du quälen!</w:t>
      </w:r>
      <w:r>
        <w:br/>
        <w:t>Deine Lust ist Last und Pein,</w:t>
      </w:r>
      <w:r>
        <w:br/>
        <w:t>Und ein süßes Gift der Seelen,</w:t>
      </w:r>
      <w:r>
        <w:br/>
        <w:t>Deine Zier ist falscher Schein.</w:t>
      </w:r>
      <w:r>
        <w:br/>
      </w:r>
      <w:r>
        <w:rPr>
          <w:rStyle w:val="Fett"/>
        </w:rPr>
        <w:t>Ich verlache deine Pracht;</w:t>
      </w:r>
      <w:r>
        <w:rPr>
          <w:b/>
          <w:bCs/>
        </w:rPr>
        <w:br/>
      </w:r>
      <w:r>
        <w:rPr>
          <w:rStyle w:val="Fett"/>
        </w:rPr>
        <w:t>Schnöde Welt, zu guter Nacht!</w:t>
      </w:r>
    </w:p>
    <w:p w14:paraId="137867B7" w14:textId="77777777" w:rsidR="00D4119D" w:rsidRDefault="00D4119D" w:rsidP="00D4119D">
      <w:pPr>
        <w:pStyle w:val="StandardWeb"/>
      </w:pPr>
      <w:r>
        <w:t>Schnöde Welt, du mußt verschwinden;</w:t>
      </w:r>
      <w:r>
        <w:br/>
        <w:t>Deine Pracht ist Eitelkeit;</w:t>
      </w:r>
      <w:r>
        <w:br/>
        <w:t>In dem Himmel kann ich finden</w:t>
      </w:r>
      <w:r>
        <w:br/>
        <w:t>Pracht und Lust und Sicherheit.</w:t>
      </w:r>
      <w:r>
        <w:br/>
      </w:r>
      <w:r>
        <w:rPr>
          <w:rStyle w:val="Fett"/>
        </w:rPr>
        <w:t>Ich verlache deine Pracht;</w:t>
      </w:r>
      <w:r>
        <w:rPr>
          <w:b/>
          <w:bCs/>
        </w:rPr>
        <w:br/>
      </w:r>
      <w:r>
        <w:rPr>
          <w:rStyle w:val="Fett"/>
        </w:rPr>
        <w:t>Schnöde Welt, zu guter Nacht!</w:t>
      </w:r>
    </w:p>
    <w:p w14:paraId="0D2F8B8F" w14:textId="77777777" w:rsidR="00D4119D" w:rsidRDefault="00D4119D" w:rsidP="00D4119D">
      <w:pPr>
        <w:pStyle w:val="StandardWeb"/>
      </w:pPr>
      <w:r>
        <w:t>Schnöde Welt, jetzt will ich scheiden;</w:t>
      </w:r>
      <w:r>
        <w:br/>
        <w:t>Denn der Tod ist mein Gewinn;</w:t>
      </w:r>
      <w:r>
        <w:br/>
        <w:t>Dort genieß ich wahrer Freuden:</w:t>
      </w:r>
      <w:r>
        <w:br/>
        <w:t>Schnöde Welt, fahr‘ immer hin!</w:t>
      </w:r>
      <w:r>
        <w:br/>
      </w:r>
      <w:r>
        <w:rPr>
          <w:rStyle w:val="Fett"/>
        </w:rPr>
        <w:t>Weg mit Lust und Macht und Pracht!</w:t>
      </w:r>
      <w:r>
        <w:rPr>
          <w:b/>
          <w:bCs/>
        </w:rPr>
        <w:br/>
      </w:r>
      <w:r>
        <w:rPr>
          <w:rStyle w:val="Fett"/>
        </w:rPr>
        <w:t xml:space="preserve">Schnöde Welt, zu guter Nacht! </w:t>
      </w:r>
    </w:p>
    <w:p w14:paraId="00BAD3E3" w14:textId="5AFBDC15" w:rsidR="00D4119D" w:rsidRDefault="00D4119D" w:rsidP="00D4119D">
      <w:pPr>
        <w:pStyle w:val="berschrift1"/>
        <w:rPr>
          <w:rStyle w:val="screen-reader-text"/>
        </w:rPr>
      </w:pPr>
      <w:r>
        <w:t>Sei getrost bei trüben Tagen</w:t>
      </w:r>
    </w:p>
    <w:p w14:paraId="5AAFB287" w14:textId="555D3128" w:rsidR="00D4119D" w:rsidRDefault="00D4119D" w:rsidP="00D4119D">
      <w:r>
        <w:rPr>
          <w:rStyle w:val="screen-reader-text"/>
        </w:rPr>
        <w:t>Vermahnungslied zum Glauben und zur Geduld im Kreuz.</w:t>
      </w:r>
      <w:r>
        <w:t xml:space="preserve"> </w:t>
      </w:r>
    </w:p>
    <w:p w14:paraId="26DC18EE" w14:textId="556A06F6" w:rsidR="00D4119D" w:rsidRDefault="00D4119D" w:rsidP="00D4119D">
      <w:pPr>
        <w:pStyle w:val="StandardWeb"/>
      </w:pPr>
      <w:r>
        <w:rPr>
          <w:rStyle w:val="Hervorhebung"/>
        </w:rPr>
        <w:t>Mel. Meine Armuth macht mich schreien.</w:t>
      </w:r>
      <w:r>
        <w:rPr>
          <w:i/>
          <w:iCs/>
        </w:rPr>
        <w:br/>
      </w:r>
      <w:r>
        <w:rPr>
          <w:rStyle w:val="Hervorhebung"/>
        </w:rPr>
        <w:t>oder: Unter Lilien jener Freuden.</w:t>
      </w:r>
      <w:r>
        <w:rPr>
          <w:i/>
          <w:iCs/>
        </w:rPr>
        <w:br/>
      </w:r>
      <w:r>
        <w:rPr>
          <w:rStyle w:val="Hervorhebung"/>
        </w:rPr>
        <w:t>Gedruckt 1685</w:t>
      </w:r>
    </w:p>
    <w:p w14:paraId="64B53C4C" w14:textId="77777777" w:rsidR="00D4119D" w:rsidRDefault="00D4119D" w:rsidP="00D4119D">
      <w:pPr>
        <w:pStyle w:val="StandardWeb"/>
      </w:pPr>
      <w:r>
        <w:t>Sei getrost bei trüben Tagen,</w:t>
      </w:r>
      <w:r>
        <w:br/>
        <w:t>Dulde Plagen,</w:t>
      </w:r>
      <w:r>
        <w:br/>
        <w:t>Armes Herz, verzage nicht!</w:t>
      </w:r>
      <w:r>
        <w:br/>
        <w:t>Gott kann Last in Lust verkehren,</w:t>
      </w:r>
      <w:r>
        <w:br/>
        <w:t>Gott will hören,</w:t>
      </w:r>
      <w:r>
        <w:br/>
        <w:t>Setz auf Gott die Zuversicht!</w:t>
      </w:r>
    </w:p>
    <w:p w14:paraId="17D727A6" w14:textId="77777777" w:rsidR="00D4119D" w:rsidRDefault="00D4119D" w:rsidP="00D4119D">
      <w:pPr>
        <w:pStyle w:val="StandardWeb"/>
      </w:pPr>
      <w:r>
        <w:t>Alles Kreuz wird endlich scheiden;</w:t>
      </w:r>
      <w:r>
        <w:br/>
        <w:t>Dulde Leiden!</w:t>
      </w:r>
      <w:r>
        <w:br/>
        <w:t>Auf den Sturm folgt Sonnenschein.</w:t>
      </w:r>
      <w:r>
        <w:br/>
        <w:t>Sollte denn dein Gott dich hassen,</w:t>
      </w:r>
      <w:r>
        <w:br/>
        <w:t>und verlassen?</w:t>
      </w:r>
      <w:r>
        <w:br/>
        <w:t>Leide nur die kurze Pein!</w:t>
      </w:r>
    </w:p>
    <w:p w14:paraId="3418BE55" w14:textId="77777777" w:rsidR="00D4119D" w:rsidRDefault="00D4119D" w:rsidP="00D4119D">
      <w:pPr>
        <w:pStyle w:val="StandardWeb"/>
      </w:pPr>
      <w:r>
        <w:t>Gold wird durch die Gluth bewähret</w:t>
      </w:r>
      <w:r>
        <w:br/>
        <w:t>Und verkläret.</w:t>
      </w:r>
      <w:r>
        <w:br/>
        <w:t>Kreuz bewährt das Glaubensgold.</w:t>
      </w:r>
      <w:r>
        <w:br/>
        <w:t>Gott probieret seine Lieben</w:t>
      </w:r>
      <w:r>
        <w:br/>
        <w:t>Durch Betrüben;</w:t>
      </w:r>
      <w:r>
        <w:br/>
        <w:t>Gott ist den Gepressten Gold.</w:t>
      </w:r>
    </w:p>
    <w:p w14:paraId="344A911B" w14:textId="77777777" w:rsidR="00D4119D" w:rsidRDefault="00D4119D" w:rsidP="00D4119D">
      <w:pPr>
        <w:pStyle w:val="StandardWeb"/>
      </w:pPr>
      <w:r>
        <w:t>Nach der Angst wirst du vergnüget;</w:t>
      </w:r>
      <w:r>
        <w:br/>
        <w:t>Glaube sieget,</w:t>
      </w:r>
      <w:r>
        <w:br/>
        <w:t>Glaube bindet unsern Gott;</w:t>
      </w:r>
      <w:r>
        <w:br/>
        <w:t>Glaube bringet Heil und Segen</w:t>
      </w:r>
      <w:r>
        <w:br/>
        <w:t>Allerwegen;</w:t>
      </w:r>
      <w:r>
        <w:br/>
        <w:t>Glaube macht den Feind zu Spott.</w:t>
      </w:r>
    </w:p>
    <w:p w14:paraId="2BAD8490" w14:textId="654AAE65" w:rsidR="00D4119D" w:rsidRDefault="00D4119D" w:rsidP="00D4119D">
      <w:pPr>
        <w:pStyle w:val="StandardWeb"/>
      </w:pPr>
      <w:r>
        <w:t>Gott zerbricht die Kreuzesketten;</w:t>
      </w:r>
      <w:r>
        <w:br/>
        <w:t>Gott kann retten;</w:t>
      </w:r>
      <w:r>
        <w:br/>
        <w:t>Rufe nur, geplagtes Herz!</w:t>
      </w:r>
      <w:r>
        <w:br/>
        <w:t>Gottes Huld wird dich erfreuen</w:t>
      </w:r>
      <w:r>
        <w:br/>
        <w:t>Nach dem Schreien!</w:t>
      </w:r>
      <w:r>
        <w:br/>
        <w:t>Freude folgt auf Leid und Schmerz</w:t>
      </w:r>
    </w:p>
    <w:p w14:paraId="72857BC3" w14:textId="7D1147CF" w:rsidR="00D4119D" w:rsidRDefault="00D4119D" w:rsidP="00D4119D">
      <w:pPr>
        <w:pStyle w:val="berschrift1"/>
      </w:pPr>
      <w:r>
        <w:rPr>
          <w:rStyle w:val="screen-reader-text"/>
        </w:rPr>
        <w:t>Seid gegrüßt, ihr schönsten Lichter</w:t>
      </w:r>
      <w:r>
        <w:t xml:space="preserve"> </w:t>
      </w:r>
    </w:p>
    <w:p w14:paraId="6C797E45" w14:textId="77777777" w:rsidR="00D4119D" w:rsidRPr="00D4119D" w:rsidRDefault="00D4119D" w:rsidP="00D4119D">
      <w:pPr>
        <w:pStyle w:val="StandardWeb"/>
        <w:rPr>
          <w:b/>
          <w:bCs/>
          <w:i/>
          <w:iCs/>
        </w:rPr>
      </w:pPr>
      <w:r w:rsidRPr="00D4119D">
        <w:rPr>
          <w:rStyle w:val="Fett"/>
          <w:b w:val="0"/>
          <w:bCs w:val="0"/>
          <w:i/>
          <w:iCs/>
        </w:rPr>
        <w:t>Ueberschrift: „Als er die Sterne betrachtete.</w:t>
      </w:r>
      <w:r w:rsidRPr="00D4119D">
        <w:rPr>
          <w:b/>
          <w:bCs/>
          <w:i/>
          <w:iCs/>
        </w:rPr>
        <w:br/>
      </w:r>
      <w:r w:rsidRPr="00D4119D">
        <w:rPr>
          <w:rStyle w:val="Fett"/>
          <w:b w:val="0"/>
          <w:bCs w:val="0"/>
          <w:i/>
          <w:iCs/>
        </w:rPr>
        <w:t>Gedruckt 1685</w:t>
      </w:r>
    </w:p>
    <w:p w14:paraId="0BEE1D92" w14:textId="77777777" w:rsidR="00D4119D" w:rsidRDefault="00D4119D" w:rsidP="00D4119D">
      <w:pPr>
        <w:pStyle w:val="StandardWeb"/>
      </w:pPr>
      <w:r>
        <w:t>Seid gegrüßt, ihr schönsten Lichter,</w:t>
      </w:r>
      <w:r>
        <w:br/>
        <w:t>Die ihr jetzt den Himmel schmückt!</w:t>
      </w:r>
      <w:r>
        <w:br/>
        <w:t>Seid gegrüßt, ihr Angesichter,</w:t>
      </w:r>
      <w:r>
        <w:br/>
        <w:t>Die ihr jetzt die Welt beblickt:</w:t>
      </w:r>
      <w:r>
        <w:br/>
        <w:t>Laßt mir euren güldnen Schein</w:t>
      </w:r>
      <w:r>
        <w:br/>
        <w:t>Jener Lichter Vorbild sein,</w:t>
      </w:r>
      <w:r>
        <w:br/>
        <w:t>Die im wahren Himmel funkeln,</w:t>
      </w:r>
      <w:r>
        <w:br/>
        <w:t>Und zu keiner Zeit verdunkeln!</w:t>
      </w:r>
    </w:p>
    <w:p w14:paraId="48F1314C" w14:textId="77777777" w:rsidR="00D4119D" w:rsidRDefault="00D4119D" w:rsidP="00D4119D">
      <w:pPr>
        <w:pStyle w:val="StandardWeb"/>
      </w:pPr>
      <w:r>
        <w:t>Euer Glanz muß doch erbleichen,</w:t>
      </w:r>
      <w:r>
        <w:br/>
        <w:t>Eure Pracht muß letzt vergehn;</w:t>
      </w:r>
      <w:r>
        <w:br/>
        <w:t>Eure Schöne muß entweichen,</w:t>
      </w:r>
      <w:r>
        <w:br/>
        <w:t>Die so lieblich anzusehn!</w:t>
      </w:r>
      <w:r>
        <w:br/>
        <w:t>In dem höhern Himmel lacht</w:t>
      </w:r>
      <w:r>
        <w:br/>
        <w:t>Schönste Zier, und Licht und Pracht;</w:t>
      </w:r>
      <w:r>
        <w:br/>
        <w:t>Dort ist Gott, der Seelen Wonne,</w:t>
      </w:r>
      <w:r>
        <w:br/>
        <w:t>Stern und Mond, und wahre Sonne.</w:t>
      </w:r>
    </w:p>
    <w:p w14:paraId="67FD007B" w14:textId="77777777" w:rsidR="00D4119D" w:rsidRDefault="00D4119D" w:rsidP="00D4119D">
      <w:pPr>
        <w:pStyle w:val="StandardWeb"/>
      </w:pPr>
      <w:r>
        <w:t>Ach, wann werd ich hingerücket</w:t>
      </w:r>
      <w:r>
        <w:br/>
        <w:t>an den Ort der Herrlichkeit,</w:t>
      </w:r>
      <w:r>
        <w:br/>
        <w:t>Welchen Gottes Glanz beschmücket?</w:t>
      </w:r>
      <w:r>
        <w:br/>
        <w:t>Ach, wann werd ich dort erfreut?</w:t>
      </w:r>
      <w:r>
        <w:br/>
        <w:t>Unsers Gottes Ehrenreich</w:t>
      </w:r>
      <w:r>
        <w:br/>
        <w:t>Machet uns den Sternen gleich;</w:t>
      </w:r>
      <w:r>
        <w:br/>
        <w:t>Jesu, komm, mich heimzuführen,</w:t>
      </w:r>
      <w:r>
        <w:br/>
        <w:t>Und mit Klarheit auszuzieren!</w:t>
      </w:r>
    </w:p>
    <w:p w14:paraId="700860A6" w14:textId="77777777" w:rsidR="00D4119D" w:rsidRDefault="00D4119D" w:rsidP="00D4119D">
      <w:pPr>
        <w:pStyle w:val="StandardWeb"/>
      </w:pPr>
      <w:r>
        <w:t>Stern aus Jakob, meine Wonne,</w:t>
      </w:r>
      <w:r>
        <w:br/>
        <w:t>Licht, das uns zum Himmel führt,</w:t>
      </w:r>
      <w:r>
        <w:br/>
        <w:t>Leite mich zur wahren Sonne,</w:t>
      </w:r>
      <w:r>
        <w:br/>
        <w:t>Welche nie den Glanz verliert!</w:t>
      </w:r>
      <w:r>
        <w:br/>
        <w:t>Komm, mein Schönster, meine Zier,</w:t>
      </w:r>
      <w:r>
        <w:br/>
        <w:t>Liebster Jesu, leuchte mir!</w:t>
      </w:r>
      <w:r>
        <w:br/>
        <w:t>Tod und Nacht hat mich umgeben,</w:t>
      </w:r>
      <w:r>
        <w:br/>
        <w:t>Führe mich zum Licht und Leben!</w:t>
      </w:r>
    </w:p>
    <w:p w14:paraId="69F72F84" w14:textId="77777777" w:rsidR="00D4119D" w:rsidRDefault="00D4119D" w:rsidP="00D4119D">
      <w:pPr>
        <w:pStyle w:val="berschrift1"/>
      </w:pPr>
      <w:r>
        <w:rPr>
          <w:rStyle w:val="screen-reader-text"/>
        </w:rPr>
        <w:t>So ruhest du</w:t>
      </w:r>
      <w:r>
        <w:t xml:space="preserve"> </w:t>
      </w:r>
    </w:p>
    <w:p w14:paraId="4AE6DAC8" w14:textId="77777777" w:rsidR="00D4119D" w:rsidRDefault="00D4119D" w:rsidP="00D4119D">
      <w:pPr>
        <w:pStyle w:val="StandardWeb"/>
      </w:pPr>
      <w:r>
        <w:t>So ruhest du, oh meine Ruh,</w:t>
      </w:r>
      <w:r>
        <w:br/>
        <w:t>in deiner Grabeshöhle,</w:t>
      </w:r>
      <w:r>
        <w:br/>
        <w:t>und erweckst durch deinen Tod</w:t>
      </w:r>
      <w:r>
        <w:br/>
        <w:t>meine todte Seele.</w:t>
      </w:r>
    </w:p>
    <w:p w14:paraId="1563FFDA" w14:textId="77777777" w:rsidR="00D4119D" w:rsidRDefault="00D4119D" w:rsidP="00D4119D">
      <w:pPr>
        <w:pStyle w:val="StandardWeb"/>
      </w:pPr>
      <w:r>
        <w:t>Man senkt dich ein nach vieler Pein,</w:t>
      </w:r>
      <w:r>
        <w:br/>
        <w:t>du meines Lebens Leben!</w:t>
      </w:r>
      <w:r>
        <w:br/>
        <w:t>Dich hat jetzt ein Felsengrab,</w:t>
      </w:r>
      <w:r>
        <w:br/>
        <w:t>Fels des Heils, umgeben.</w:t>
      </w:r>
    </w:p>
    <w:p w14:paraId="385B15D4" w14:textId="77777777" w:rsidR="00D4119D" w:rsidRDefault="00D4119D" w:rsidP="00D4119D">
      <w:pPr>
        <w:pStyle w:val="StandardWeb"/>
      </w:pPr>
      <w:r>
        <w:t>Ach, bist du kalt, mein Aufenthalt?</w:t>
      </w:r>
      <w:r>
        <w:br/>
        <w:t>Das macht die heiße Liebe,</w:t>
      </w:r>
      <w:r>
        <w:br/>
        <w:t>die dich in das kalte Grab</w:t>
      </w:r>
      <w:r>
        <w:br/>
        <w:t>durch ihr Feuer triebe.</w:t>
      </w:r>
    </w:p>
    <w:p w14:paraId="1961325F" w14:textId="77777777" w:rsidR="00D4119D" w:rsidRDefault="00D4119D" w:rsidP="00D4119D">
      <w:pPr>
        <w:pStyle w:val="StandardWeb"/>
      </w:pPr>
      <w:r>
        <w:t>O Lebensfürst, ich weiß, du wirst</w:t>
      </w:r>
      <w:r>
        <w:br/>
        <w:t>mich wieder auferwecken:</w:t>
      </w:r>
      <w:r>
        <w:br/>
        <w:t>sollte denn mein gläubig Herz</w:t>
      </w:r>
      <w:r>
        <w:br/>
        <w:t>vor der Gruft erschrecken?</w:t>
      </w:r>
    </w:p>
    <w:p w14:paraId="40D61D82" w14:textId="77777777" w:rsidR="00D4119D" w:rsidRDefault="00D4119D" w:rsidP="00D4119D">
      <w:pPr>
        <w:pStyle w:val="StandardWeb"/>
      </w:pPr>
      <w:r>
        <w:t>Sie wird mir sein ein Kämmerlein,</w:t>
      </w:r>
      <w:r>
        <w:br/>
        <w:t>da ich auf Rosen liege,</w:t>
      </w:r>
      <w:r>
        <w:br/>
        <w:t>weil ich nun durch deinen Tod</w:t>
      </w:r>
      <w:r>
        <w:br/>
        <w:t>Tod und Grab besiege.</w:t>
      </w:r>
    </w:p>
    <w:p w14:paraId="7136EA80" w14:textId="77777777" w:rsidR="00D4119D" w:rsidRDefault="00D4119D" w:rsidP="00D4119D">
      <w:pPr>
        <w:pStyle w:val="StandardWeb"/>
      </w:pPr>
      <w:r>
        <w:t>Gar nichts verdirbt, der Leib nur stirbt;</w:t>
      </w:r>
      <w:r>
        <w:br/>
        <w:t>doch wird er auferstehen,</w:t>
      </w:r>
      <w:r>
        <w:br/>
        <w:t>und in ganz verklärter Zier</w:t>
      </w:r>
      <w:r>
        <w:br/>
        <w:t>aus dem Grabe gehen.</w:t>
      </w:r>
    </w:p>
    <w:p w14:paraId="62CF2E61" w14:textId="5D7C3560" w:rsidR="00D4119D" w:rsidRDefault="00D4119D" w:rsidP="00D4119D">
      <w:pPr>
        <w:pStyle w:val="StandardWeb"/>
      </w:pPr>
      <w:r>
        <w:t>Indes will ich, o Jesu, dich</w:t>
      </w:r>
      <w:r>
        <w:br/>
        <w:t>in meine Seele senken,</w:t>
      </w:r>
      <w:r>
        <w:br/>
        <w:t>und an deinen bittern Tod</w:t>
      </w:r>
      <w:r>
        <w:br/>
        <w:t>bis ins Grab gedenken.</w:t>
      </w:r>
    </w:p>
    <w:p w14:paraId="011899AB" w14:textId="27CBD6EA" w:rsidR="00D4119D" w:rsidRDefault="00D4119D" w:rsidP="00D4119D">
      <w:pPr>
        <w:pStyle w:val="berschrift1"/>
      </w:pPr>
      <w:r>
        <w:t>Was sorg ich doch in diesem Leben</w:t>
      </w:r>
    </w:p>
    <w:p w14:paraId="37D6D421" w14:textId="77777777" w:rsidR="00D4119D" w:rsidRDefault="00D4119D" w:rsidP="00D4119D">
      <w:pPr>
        <w:pStyle w:val="StandardWeb"/>
      </w:pPr>
      <w:r>
        <w:rPr>
          <w:rStyle w:val="Hervorhebung"/>
        </w:rPr>
        <w:t>Mel. Wer nur den lieben Gott.</w:t>
      </w:r>
      <w:r>
        <w:rPr>
          <w:i/>
          <w:iCs/>
        </w:rPr>
        <w:br/>
      </w:r>
      <w:r>
        <w:rPr>
          <w:rStyle w:val="Hervorhebung"/>
        </w:rPr>
        <w:t>Gedruckt 1711</w:t>
      </w:r>
    </w:p>
    <w:p w14:paraId="4794D047" w14:textId="77777777" w:rsidR="00D4119D" w:rsidRDefault="00D4119D" w:rsidP="00D4119D">
      <w:pPr>
        <w:pStyle w:val="StandardWeb"/>
      </w:pPr>
      <w:r>
        <w:t>Was sorg ich doch in diesem Leben</w:t>
      </w:r>
      <w:r>
        <w:br/>
        <w:t>Um das, was nur ein Raub der Zeit?</w:t>
      </w:r>
      <w:r>
        <w:br/>
        <w:t>Verspricht mir doch mein Gott zu geben</w:t>
      </w:r>
      <w:r>
        <w:br/>
        <w:t>Den Himmel und die Seligkeit!</w:t>
      </w:r>
      <w:r>
        <w:br/>
        <w:t>Der ist zu geizig, der nicht satt</w:t>
      </w:r>
      <w:r>
        <w:br/>
        <w:t>An Gott und seinem Jesu hat.</w:t>
      </w:r>
    </w:p>
    <w:p w14:paraId="330708EA" w14:textId="77777777" w:rsidR="00D4119D" w:rsidRDefault="00D4119D" w:rsidP="00D4119D">
      <w:pPr>
        <w:pStyle w:val="StandardWeb"/>
      </w:pPr>
      <w:r>
        <w:t>Versagt mir Gott der Erden Gaben,</w:t>
      </w:r>
      <w:r>
        <w:br/>
        <w:t>Glück, Ehre, Reichthum, Gut und Geld:</w:t>
      </w:r>
      <w:r>
        <w:br/>
        <w:t>Mit meinem Jesu kann ich haben</w:t>
      </w:r>
      <w:r>
        <w:br/>
        <w:t>Mehr, als den Himmel und die Welt.</w:t>
      </w:r>
      <w:r>
        <w:br/>
        <w:t>Er ist allein mein höchstes Gut,</w:t>
      </w:r>
      <w:r>
        <w:br/>
        <w:t>In dem mein Herz vergnüget ruht.</w:t>
      </w:r>
    </w:p>
    <w:p w14:paraId="2FEDB9AC" w14:textId="77777777" w:rsidR="00D4119D" w:rsidRDefault="00D4119D" w:rsidP="00D4119D">
      <w:pPr>
        <w:pStyle w:val="StandardWeb"/>
      </w:pPr>
      <w:r>
        <w:t>Das Wesen dieser Welt zerstäubet,</w:t>
      </w:r>
      <w:r>
        <w:br/>
        <w:t>Weil Zeit und Sterben Alles frißt.</w:t>
      </w:r>
      <w:r>
        <w:br/>
        <w:t>Mein bestes Theil besteht und bleibet,</w:t>
      </w:r>
      <w:r>
        <w:br/>
        <w:t>So lang ein Gott im Himmel ist.</w:t>
      </w:r>
      <w:r>
        <w:br/>
        <w:t>Und wenn der Himmel selber bricht,</w:t>
      </w:r>
      <w:r>
        <w:br/>
        <w:t>Vergehet doch mein Himmel nicht.</w:t>
      </w:r>
    </w:p>
    <w:p w14:paraId="4DF8CBF5" w14:textId="181044CD" w:rsidR="00D4119D" w:rsidRDefault="00D4119D" w:rsidP="00D4119D">
      <w:pPr>
        <w:pStyle w:val="StandardWeb"/>
      </w:pPr>
      <w:r>
        <w:t>Fahr hin, du stolzes Nichts der Erden,</w:t>
      </w:r>
      <w:r>
        <w:br/>
        <w:t>Das Fleisch und Blut sein Alles nennt.</w:t>
      </w:r>
      <w:r>
        <w:br/>
        <w:t>In Gott kann ich vergnüget werden,</w:t>
      </w:r>
      <w:r>
        <w:br/>
        <w:t>Von dem mich auch der Tod nicht trennt.</w:t>
      </w:r>
      <w:r>
        <w:br/>
        <w:t>Was macht mir doch mein Herze schwer?</w:t>
      </w:r>
      <w:r>
        <w:br/>
        <w:t>Ich habe Gott! Was wünsch ich mehr?</w:t>
      </w:r>
    </w:p>
    <w:p w14:paraId="79D3CDCC" w14:textId="4D8AFA27" w:rsidR="00D4119D" w:rsidRDefault="00D4119D" w:rsidP="00D4119D">
      <w:pPr>
        <w:pStyle w:val="berschrift1"/>
        <w:rPr>
          <w:rStyle w:val="screen-reader-text"/>
        </w:rPr>
      </w:pPr>
      <w:r>
        <w:t>Weg, du großes Nichts der Erden!</w:t>
      </w:r>
    </w:p>
    <w:p w14:paraId="50CE6DB8" w14:textId="77777777" w:rsidR="00D4119D" w:rsidRDefault="00D4119D" w:rsidP="00D4119D">
      <w:pPr>
        <w:pStyle w:val="StandardWeb"/>
      </w:pPr>
      <w:r>
        <w:rPr>
          <w:rStyle w:val="Hervorhebung"/>
        </w:rPr>
        <w:t>Mel. Kommt her zu mir, spricht.</w:t>
      </w:r>
      <w:r>
        <w:rPr>
          <w:i/>
          <w:iCs/>
        </w:rPr>
        <w:br/>
      </w:r>
      <w:r>
        <w:rPr>
          <w:rStyle w:val="Hervorhebung"/>
        </w:rPr>
        <w:t>Gedruckt 1711</w:t>
      </w:r>
    </w:p>
    <w:p w14:paraId="1A53FF3E" w14:textId="77777777" w:rsidR="00D4119D" w:rsidRDefault="00D4119D" w:rsidP="00D4119D">
      <w:pPr>
        <w:pStyle w:val="StandardWeb"/>
      </w:pPr>
      <w:r>
        <w:t>Weg, du großes Nichts der Erden!</w:t>
      </w:r>
      <w:r>
        <w:br/>
        <w:t>Sollt ich hier vergnüget werden,</w:t>
      </w:r>
      <w:r>
        <w:br/>
        <w:t>Wo mein Geist in Banden liegt?</w:t>
      </w:r>
      <w:r>
        <w:br/>
        <w:t>Nein, ich will mich höher schwingen,</w:t>
      </w:r>
      <w:r>
        <w:br/>
        <w:t>Und nach dem, was ewig, ringen:</w:t>
      </w:r>
      <w:r>
        <w:br/>
      </w:r>
      <w:r>
        <w:rPr>
          <w:rStyle w:val="Fett"/>
        </w:rPr>
        <w:t>Nur in Gott bin ich vergnügt.</w:t>
      </w:r>
    </w:p>
    <w:p w14:paraId="2373A75F" w14:textId="77777777" w:rsidR="00D4119D" w:rsidRDefault="00D4119D" w:rsidP="00D4119D">
      <w:pPr>
        <w:pStyle w:val="StandardWeb"/>
      </w:pPr>
      <w:r>
        <w:t>Weichet nur, ihr eiteln Ehren,</w:t>
      </w:r>
      <w:r>
        <w:br/>
        <w:t>Die der Frommen Herz beschweren!</w:t>
      </w:r>
      <w:r>
        <w:br/>
        <w:t>Ach, wie bald, wie bald erliegt,</w:t>
      </w:r>
      <w:r>
        <w:br/>
        <w:t>Der ans höchste Brett gestiegen!</w:t>
      </w:r>
      <w:r>
        <w:br/>
        <w:t>Drum könnt ihr mich nicht vergnügen:</w:t>
      </w:r>
      <w:r>
        <w:br/>
      </w:r>
      <w:r>
        <w:rPr>
          <w:rStyle w:val="Fett"/>
        </w:rPr>
        <w:t>Nur in Gott bin ich vergnügt.</w:t>
      </w:r>
    </w:p>
    <w:p w14:paraId="26E8A3AE" w14:textId="77777777" w:rsidR="00D4119D" w:rsidRDefault="00D4119D" w:rsidP="00D4119D">
      <w:pPr>
        <w:pStyle w:val="StandardWeb"/>
      </w:pPr>
      <w:r>
        <w:t>Weicht, ihr Schätze, bleibt zurücke!</w:t>
      </w:r>
      <w:r>
        <w:br/>
        <w:t>Ach ihr seid nur Band und Stricke,</w:t>
      </w:r>
      <w:r>
        <w:br/>
        <w:t>Wo das Herz gefangen liegt!</w:t>
      </w:r>
      <w:r>
        <w:br/>
        <w:t>Gold und Geld will ich nicht wählen,</w:t>
      </w:r>
      <w:r>
        <w:br/>
        <w:t>Wenn ich reich bin an der Seelen;</w:t>
      </w:r>
      <w:r>
        <w:br/>
      </w:r>
      <w:r>
        <w:rPr>
          <w:rStyle w:val="Fett"/>
        </w:rPr>
        <w:t>Nur in Gott bin ich vergnügt.</w:t>
      </w:r>
    </w:p>
    <w:p w14:paraId="45DC1E95" w14:textId="77777777" w:rsidR="00D4119D" w:rsidRDefault="00D4119D" w:rsidP="00D4119D">
      <w:pPr>
        <w:pStyle w:val="StandardWeb"/>
      </w:pPr>
      <w:r>
        <w:t>Weiche, Fleischeslust und Weibe!</w:t>
      </w:r>
      <w:r>
        <w:br/>
        <w:t>Das allein ist meine Freude,</w:t>
      </w:r>
      <w:r>
        <w:br/>
        <w:t>Daß mein Herz zu Gott sich fügt,</w:t>
      </w:r>
      <w:r>
        <w:br/>
        <w:t>Der mein Herz und meine Seele</w:t>
      </w:r>
      <w:r>
        <w:br/>
        <w:t>Salbt mit seinem Freudenöle;</w:t>
      </w:r>
      <w:r>
        <w:br/>
      </w:r>
      <w:r>
        <w:rPr>
          <w:rStyle w:val="Fett"/>
        </w:rPr>
        <w:t>Nur in Gott bin ich vergnügt.</w:t>
      </w:r>
    </w:p>
    <w:p w14:paraId="288E01D6" w14:textId="77777777" w:rsidR="00D4119D" w:rsidRDefault="00D4119D" w:rsidP="00D4119D">
      <w:pPr>
        <w:pStyle w:val="StandardWeb"/>
      </w:pPr>
      <w:r>
        <w:t>Seele, sei mit dem zufrieden,</w:t>
      </w:r>
      <w:r>
        <w:br/>
        <w:t>Sonder Sorgen und Ermüden,</w:t>
      </w:r>
      <w:r>
        <w:br/>
        <w:t>Was dein Gott dir zugefügt!</w:t>
      </w:r>
      <w:r>
        <w:br/>
        <w:t>Ein in Gott vergnügtes Leben</w:t>
      </w:r>
      <w:r>
        <w:br/>
        <w:t>Kann des Himmels Vorschmack geben;</w:t>
      </w:r>
      <w:r>
        <w:br/>
      </w:r>
      <w:r>
        <w:rPr>
          <w:rStyle w:val="Fett"/>
        </w:rPr>
        <w:t>Nur in Gott bin ich vergnügt.</w:t>
      </w:r>
    </w:p>
    <w:p w14:paraId="6AE9420F" w14:textId="1ADB92E5" w:rsidR="00D4119D" w:rsidRDefault="00D4119D" w:rsidP="00D4119D">
      <w:pPr>
        <w:pStyle w:val="StandardWeb"/>
        <w:rPr>
          <w:rStyle w:val="Fett"/>
        </w:rPr>
      </w:pPr>
      <w:r>
        <w:t>Ich bin selig schon im Hoffen,</w:t>
      </w:r>
      <w:r>
        <w:br/>
        <w:t>Weil ich nun das Ziel getroffen,</w:t>
      </w:r>
      <w:r>
        <w:br/>
        <w:t>Welches Alles überwiegt;</w:t>
      </w:r>
      <w:r>
        <w:br/>
        <w:t>Weil ich mich mit Gott verbinde,</w:t>
      </w:r>
      <w:r>
        <w:br/>
        <w:t>Und in ihm die Ruhe finde;</w:t>
      </w:r>
      <w:r>
        <w:br/>
      </w:r>
      <w:r>
        <w:rPr>
          <w:rStyle w:val="Fett"/>
        </w:rPr>
        <w:t>Nur in Gott bin ich vergnügt.</w:t>
      </w:r>
    </w:p>
    <w:p w14:paraId="749F0F30" w14:textId="77777777" w:rsidR="00D4119D" w:rsidRDefault="00D4119D">
      <w:pPr>
        <w:spacing w:after="0" w:line="240" w:lineRule="auto"/>
        <w:rPr>
          <w:rStyle w:val="Fett"/>
          <w:rFonts w:eastAsia="Times New Roman"/>
          <w:szCs w:val="24"/>
          <w:lang w:eastAsia="de-DE"/>
        </w:rPr>
      </w:pPr>
      <w:r>
        <w:rPr>
          <w:rStyle w:val="Fett"/>
        </w:rPr>
        <w:br w:type="page"/>
      </w:r>
    </w:p>
    <w:p w14:paraId="5A7DF64F" w14:textId="066FF5EC" w:rsidR="00D5498D" w:rsidRPr="00D5498D" w:rsidRDefault="00D5498D" w:rsidP="00D4119D">
      <w:pPr>
        <w:pStyle w:val="berschrift1"/>
      </w:pPr>
      <w:r w:rsidRPr="00D5498D">
        <w:t>Quellen:</w:t>
      </w:r>
    </w:p>
    <w:p w14:paraId="2D5F1F2C" w14:textId="77777777" w:rsidR="00D5498D" w:rsidRPr="00D5498D" w:rsidRDefault="00D5498D" w:rsidP="00D4119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53BB918" w14:textId="77777777" w:rsidR="00D5498D" w:rsidRPr="00D5498D" w:rsidRDefault="00D5498D" w:rsidP="00D4119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F38ACF4" w14:textId="77777777" w:rsidR="00D5498D" w:rsidRPr="00D5498D" w:rsidRDefault="00D5498D" w:rsidP="00D4119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C4FE14F" w14:textId="77777777" w:rsidR="008E63BE" w:rsidRDefault="00D5498D" w:rsidP="00D4119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F837748" w14:textId="77777777" w:rsidR="00D5498D" w:rsidRDefault="008E63BE" w:rsidP="00D4119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183C7FE" w14:textId="77777777" w:rsidR="00082307" w:rsidRPr="00082307" w:rsidRDefault="00082307" w:rsidP="00D4119D">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79C3604" w14:textId="77777777" w:rsidR="00082307" w:rsidRPr="00082307" w:rsidRDefault="00082307" w:rsidP="00D4119D">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ED0E9A7" w14:textId="77777777" w:rsidR="00082307" w:rsidRPr="00082307" w:rsidRDefault="00082307" w:rsidP="00D4119D">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FA0A056" w14:textId="77777777" w:rsidR="00082307" w:rsidRPr="00082307" w:rsidRDefault="00082307" w:rsidP="00D4119D">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033AF9A" w14:textId="77777777" w:rsidR="00D5498D" w:rsidRPr="00D5498D" w:rsidRDefault="00D5498D" w:rsidP="00D4119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9E46ECC" w14:textId="77777777" w:rsidR="008E63BE" w:rsidRDefault="00D5498D" w:rsidP="00D4119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B7B8FBB" w14:textId="1516A6E4" w:rsidR="008E63BE" w:rsidRDefault="008E63BE" w:rsidP="00D4119D">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5D92"/>
    <w:rsid w:val="00082307"/>
    <w:rsid w:val="000C66E5"/>
    <w:rsid w:val="001F54C4"/>
    <w:rsid w:val="0022039F"/>
    <w:rsid w:val="00272484"/>
    <w:rsid w:val="00297F83"/>
    <w:rsid w:val="002E6D11"/>
    <w:rsid w:val="00381C0C"/>
    <w:rsid w:val="00455D92"/>
    <w:rsid w:val="00537F59"/>
    <w:rsid w:val="007166CE"/>
    <w:rsid w:val="007711C2"/>
    <w:rsid w:val="007E1779"/>
    <w:rsid w:val="0083667B"/>
    <w:rsid w:val="008D7463"/>
    <w:rsid w:val="008E417E"/>
    <w:rsid w:val="008E63BE"/>
    <w:rsid w:val="00A204B4"/>
    <w:rsid w:val="00C35859"/>
    <w:rsid w:val="00CC4EAC"/>
    <w:rsid w:val="00D14D4F"/>
    <w:rsid w:val="00D4119D"/>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153D05"/>
  <w15:chartTrackingRefBased/>
  <w15:docId w15:val="{A39C63E6-CFBC-4ABF-BC61-9CFCC2937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D4119D"/>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D4119D"/>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4119D"/>
  </w:style>
  <w:style w:type="paragraph" w:styleId="StandardWeb">
    <w:name w:val="Normal (Web)"/>
    <w:basedOn w:val="Standard"/>
    <w:uiPriority w:val="99"/>
    <w:semiHidden/>
    <w:unhideWhenUsed/>
    <w:rsid w:val="00D4119D"/>
    <w:pPr>
      <w:spacing w:before="100" w:beforeAutospacing="1" w:after="100" w:afterAutospacing="1" w:line="240" w:lineRule="auto"/>
    </w:pPr>
    <w:rPr>
      <w:rFonts w:eastAsia="Times New Roman"/>
      <w:szCs w:val="24"/>
      <w:lang w:eastAsia="de-DE"/>
    </w:rPr>
  </w:style>
  <w:style w:type="character" w:customStyle="1" w:styleId="screen-reader-text">
    <w:name w:val="screen-reader-text"/>
    <w:basedOn w:val="Absatz-Standardschriftart"/>
    <w:rsid w:val="00D4119D"/>
  </w:style>
  <w:style w:type="character" w:styleId="Hervorhebung">
    <w:name w:val="Emphasis"/>
    <w:basedOn w:val="Absatz-Standardschriftart"/>
    <w:uiPriority w:val="20"/>
    <w:qFormat/>
    <w:rsid w:val="00D4119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09009679">
      <w:bodyDiv w:val="1"/>
      <w:marLeft w:val="0"/>
      <w:marRight w:val="0"/>
      <w:marTop w:val="0"/>
      <w:marBottom w:val="0"/>
      <w:divBdr>
        <w:top w:val="none" w:sz="0" w:space="0" w:color="auto"/>
        <w:left w:val="none" w:sz="0" w:space="0" w:color="auto"/>
        <w:bottom w:val="none" w:sz="0" w:space="0" w:color="auto"/>
        <w:right w:val="none" w:sz="0" w:space="0" w:color="auto"/>
      </w:divBdr>
      <w:divsChild>
        <w:div w:id="616564784">
          <w:marLeft w:val="0"/>
          <w:marRight w:val="0"/>
          <w:marTop w:val="0"/>
          <w:marBottom w:val="0"/>
          <w:divBdr>
            <w:top w:val="none" w:sz="0" w:space="0" w:color="auto"/>
            <w:left w:val="none" w:sz="0" w:space="0" w:color="auto"/>
            <w:bottom w:val="none" w:sz="0" w:space="0" w:color="auto"/>
            <w:right w:val="none" w:sz="0" w:space="0" w:color="auto"/>
          </w:divBdr>
        </w:div>
        <w:div w:id="422264210">
          <w:marLeft w:val="0"/>
          <w:marRight w:val="0"/>
          <w:marTop w:val="0"/>
          <w:marBottom w:val="0"/>
          <w:divBdr>
            <w:top w:val="none" w:sz="0" w:space="0" w:color="auto"/>
            <w:left w:val="none" w:sz="0" w:space="0" w:color="auto"/>
            <w:bottom w:val="none" w:sz="0" w:space="0" w:color="auto"/>
            <w:right w:val="none" w:sz="0" w:space="0" w:color="auto"/>
          </w:divBdr>
        </w:div>
        <w:div w:id="360907827">
          <w:marLeft w:val="0"/>
          <w:marRight w:val="0"/>
          <w:marTop w:val="0"/>
          <w:marBottom w:val="0"/>
          <w:divBdr>
            <w:top w:val="none" w:sz="0" w:space="0" w:color="auto"/>
            <w:left w:val="none" w:sz="0" w:space="0" w:color="auto"/>
            <w:bottom w:val="none" w:sz="0" w:space="0" w:color="auto"/>
            <w:right w:val="none" w:sz="0" w:space="0" w:color="auto"/>
          </w:divBdr>
        </w:div>
        <w:div w:id="557978746">
          <w:marLeft w:val="0"/>
          <w:marRight w:val="0"/>
          <w:marTop w:val="0"/>
          <w:marBottom w:val="0"/>
          <w:divBdr>
            <w:top w:val="none" w:sz="0" w:space="0" w:color="auto"/>
            <w:left w:val="none" w:sz="0" w:space="0" w:color="auto"/>
            <w:bottom w:val="none" w:sz="0" w:space="0" w:color="auto"/>
            <w:right w:val="none" w:sz="0" w:space="0" w:color="auto"/>
          </w:divBdr>
        </w:div>
        <w:div w:id="374740033">
          <w:marLeft w:val="0"/>
          <w:marRight w:val="0"/>
          <w:marTop w:val="0"/>
          <w:marBottom w:val="0"/>
          <w:divBdr>
            <w:top w:val="none" w:sz="0" w:space="0" w:color="auto"/>
            <w:left w:val="none" w:sz="0" w:space="0" w:color="auto"/>
            <w:bottom w:val="none" w:sz="0" w:space="0" w:color="auto"/>
            <w:right w:val="none" w:sz="0" w:space="0" w:color="auto"/>
          </w:divBdr>
        </w:div>
        <w:div w:id="143352225">
          <w:marLeft w:val="0"/>
          <w:marRight w:val="0"/>
          <w:marTop w:val="0"/>
          <w:marBottom w:val="0"/>
          <w:divBdr>
            <w:top w:val="none" w:sz="0" w:space="0" w:color="auto"/>
            <w:left w:val="none" w:sz="0" w:space="0" w:color="auto"/>
            <w:bottom w:val="none" w:sz="0" w:space="0" w:color="auto"/>
            <w:right w:val="none" w:sz="0" w:space="0" w:color="auto"/>
          </w:divBdr>
        </w:div>
        <w:div w:id="123281154">
          <w:marLeft w:val="0"/>
          <w:marRight w:val="0"/>
          <w:marTop w:val="0"/>
          <w:marBottom w:val="0"/>
          <w:divBdr>
            <w:top w:val="none" w:sz="0" w:space="0" w:color="auto"/>
            <w:left w:val="none" w:sz="0" w:space="0" w:color="auto"/>
            <w:bottom w:val="none" w:sz="0" w:space="0" w:color="auto"/>
            <w:right w:val="none" w:sz="0" w:space="0" w:color="auto"/>
          </w:divBdr>
        </w:div>
        <w:div w:id="834683884">
          <w:marLeft w:val="0"/>
          <w:marRight w:val="0"/>
          <w:marTop w:val="0"/>
          <w:marBottom w:val="0"/>
          <w:divBdr>
            <w:top w:val="none" w:sz="0" w:space="0" w:color="auto"/>
            <w:left w:val="none" w:sz="0" w:space="0" w:color="auto"/>
            <w:bottom w:val="none" w:sz="0" w:space="0" w:color="auto"/>
            <w:right w:val="none" w:sz="0" w:space="0" w:color="auto"/>
          </w:divBdr>
        </w:div>
        <w:div w:id="1236236622">
          <w:marLeft w:val="0"/>
          <w:marRight w:val="0"/>
          <w:marTop w:val="0"/>
          <w:marBottom w:val="0"/>
          <w:divBdr>
            <w:top w:val="none" w:sz="0" w:space="0" w:color="auto"/>
            <w:left w:val="none" w:sz="0" w:space="0" w:color="auto"/>
            <w:bottom w:val="none" w:sz="0" w:space="0" w:color="auto"/>
            <w:right w:val="none" w:sz="0" w:space="0" w:color="auto"/>
          </w:divBdr>
        </w:div>
        <w:div w:id="1123496619">
          <w:marLeft w:val="0"/>
          <w:marRight w:val="0"/>
          <w:marTop w:val="0"/>
          <w:marBottom w:val="0"/>
          <w:divBdr>
            <w:top w:val="none" w:sz="0" w:space="0" w:color="auto"/>
            <w:left w:val="none" w:sz="0" w:space="0" w:color="auto"/>
            <w:bottom w:val="none" w:sz="0" w:space="0" w:color="auto"/>
            <w:right w:val="none" w:sz="0" w:space="0" w:color="auto"/>
          </w:divBdr>
        </w:div>
        <w:div w:id="1643847391">
          <w:marLeft w:val="0"/>
          <w:marRight w:val="0"/>
          <w:marTop w:val="0"/>
          <w:marBottom w:val="0"/>
          <w:divBdr>
            <w:top w:val="none" w:sz="0" w:space="0" w:color="auto"/>
            <w:left w:val="none" w:sz="0" w:space="0" w:color="auto"/>
            <w:bottom w:val="none" w:sz="0" w:space="0" w:color="auto"/>
            <w:right w:val="none" w:sz="0" w:space="0" w:color="auto"/>
          </w:divBdr>
        </w:div>
        <w:div w:id="1814715099">
          <w:marLeft w:val="0"/>
          <w:marRight w:val="0"/>
          <w:marTop w:val="0"/>
          <w:marBottom w:val="0"/>
          <w:divBdr>
            <w:top w:val="none" w:sz="0" w:space="0" w:color="auto"/>
            <w:left w:val="none" w:sz="0" w:space="0" w:color="auto"/>
            <w:bottom w:val="none" w:sz="0" w:space="0" w:color="auto"/>
            <w:right w:val="none" w:sz="0" w:space="0" w:color="auto"/>
          </w:divBdr>
        </w:div>
        <w:div w:id="557208976">
          <w:marLeft w:val="0"/>
          <w:marRight w:val="0"/>
          <w:marTop w:val="0"/>
          <w:marBottom w:val="0"/>
          <w:divBdr>
            <w:top w:val="none" w:sz="0" w:space="0" w:color="auto"/>
            <w:left w:val="none" w:sz="0" w:space="0" w:color="auto"/>
            <w:bottom w:val="none" w:sz="0" w:space="0" w:color="auto"/>
            <w:right w:val="none" w:sz="0" w:space="0" w:color="auto"/>
          </w:divBdr>
        </w:div>
        <w:div w:id="206963233">
          <w:marLeft w:val="0"/>
          <w:marRight w:val="0"/>
          <w:marTop w:val="0"/>
          <w:marBottom w:val="0"/>
          <w:divBdr>
            <w:top w:val="none" w:sz="0" w:space="0" w:color="auto"/>
            <w:left w:val="none" w:sz="0" w:space="0" w:color="auto"/>
            <w:bottom w:val="none" w:sz="0" w:space="0" w:color="auto"/>
            <w:right w:val="none" w:sz="0" w:space="0" w:color="auto"/>
          </w:divBdr>
        </w:div>
        <w:div w:id="916280393">
          <w:marLeft w:val="0"/>
          <w:marRight w:val="0"/>
          <w:marTop w:val="0"/>
          <w:marBottom w:val="0"/>
          <w:divBdr>
            <w:top w:val="none" w:sz="0" w:space="0" w:color="auto"/>
            <w:left w:val="none" w:sz="0" w:space="0" w:color="auto"/>
            <w:bottom w:val="none" w:sz="0" w:space="0" w:color="auto"/>
            <w:right w:val="none" w:sz="0" w:space="0" w:color="auto"/>
          </w:divBdr>
        </w:div>
        <w:div w:id="592275515">
          <w:marLeft w:val="0"/>
          <w:marRight w:val="0"/>
          <w:marTop w:val="0"/>
          <w:marBottom w:val="0"/>
          <w:divBdr>
            <w:top w:val="none" w:sz="0" w:space="0" w:color="auto"/>
            <w:left w:val="none" w:sz="0" w:space="0" w:color="auto"/>
            <w:bottom w:val="none" w:sz="0" w:space="0" w:color="auto"/>
            <w:right w:val="none" w:sz="0" w:space="0" w:color="auto"/>
          </w:divBdr>
        </w:div>
        <w:div w:id="1261983322">
          <w:marLeft w:val="0"/>
          <w:marRight w:val="0"/>
          <w:marTop w:val="0"/>
          <w:marBottom w:val="0"/>
          <w:divBdr>
            <w:top w:val="none" w:sz="0" w:space="0" w:color="auto"/>
            <w:left w:val="none" w:sz="0" w:space="0" w:color="auto"/>
            <w:bottom w:val="none" w:sz="0" w:space="0" w:color="auto"/>
            <w:right w:val="none" w:sz="0" w:space="0" w:color="auto"/>
          </w:divBdr>
        </w:div>
        <w:div w:id="1757749581">
          <w:marLeft w:val="0"/>
          <w:marRight w:val="0"/>
          <w:marTop w:val="0"/>
          <w:marBottom w:val="0"/>
          <w:divBdr>
            <w:top w:val="none" w:sz="0" w:space="0" w:color="auto"/>
            <w:left w:val="none" w:sz="0" w:space="0" w:color="auto"/>
            <w:bottom w:val="none" w:sz="0" w:space="0" w:color="auto"/>
            <w:right w:val="none" w:sz="0" w:space="0" w:color="auto"/>
          </w:divBdr>
        </w:div>
        <w:div w:id="146365495">
          <w:marLeft w:val="0"/>
          <w:marRight w:val="0"/>
          <w:marTop w:val="0"/>
          <w:marBottom w:val="0"/>
          <w:divBdr>
            <w:top w:val="none" w:sz="0" w:space="0" w:color="auto"/>
            <w:left w:val="none" w:sz="0" w:space="0" w:color="auto"/>
            <w:bottom w:val="none" w:sz="0" w:space="0" w:color="auto"/>
            <w:right w:val="none" w:sz="0" w:space="0" w:color="auto"/>
          </w:divBdr>
        </w:div>
        <w:div w:id="1204289571">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15179896">
      <w:bodyDiv w:val="1"/>
      <w:marLeft w:val="0"/>
      <w:marRight w:val="0"/>
      <w:marTop w:val="0"/>
      <w:marBottom w:val="0"/>
      <w:divBdr>
        <w:top w:val="none" w:sz="0" w:space="0" w:color="auto"/>
        <w:left w:val="none" w:sz="0" w:space="0" w:color="auto"/>
        <w:bottom w:val="none" w:sz="0" w:space="0" w:color="auto"/>
        <w:right w:val="none" w:sz="0" w:space="0" w:color="auto"/>
      </w:divBdr>
      <w:divsChild>
        <w:div w:id="1331255855">
          <w:marLeft w:val="0"/>
          <w:marRight w:val="0"/>
          <w:marTop w:val="0"/>
          <w:marBottom w:val="0"/>
          <w:divBdr>
            <w:top w:val="none" w:sz="0" w:space="0" w:color="auto"/>
            <w:left w:val="none" w:sz="0" w:space="0" w:color="auto"/>
            <w:bottom w:val="none" w:sz="0" w:space="0" w:color="auto"/>
            <w:right w:val="none" w:sz="0" w:space="0" w:color="auto"/>
          </w:divBdr>
        </w:div>
        <w:div w:id="1408763317">
          <w:marLeft w:val="0"/>
          <w:marRight w:val="0"/>
          <w:marTop w:val="0"/>
          <w:marBottom w:val="0"/>
          <w:divBdr>
            <w:top w:val="none" w:sz="0" w:space="0" w:color="auto"/>
            <w:left w:val="none" w:sz="0" w:space="0" w:color="auto"/>
            <w:bottom w:val="none" w:sz="0" w:space="0" w:color="auto"/>
            <w:right w:val="none" w:sz="0" w:space="0" w:color="auto"/>
          </w:divBdr>
        </w:div>
        <w:div w:id="2053842219">
          <w:marLeft w:val="0"/>
          <w:marRight w:val="0"/>
          <w:marTop w:val="0"/>
          <w:marBottom w:val="0"/>
          <w:divBdr>
            <w:top w:val="none" w:sz="0" w:space="0" w:color="auto"/>
            <w:left w:val="none" w:sz="0" w:space="0" w:color="auto"/>
            <w:bottom w:val="none" w:sz="0" w:space="0" w:color="auto"/>
            <w:right w:val="none" w:sz="0" w:space="0" w:color="auto"/>
          </w:divBdr>
        </w:div>
        <w:div w:id="132990586">
          <w:marLeft w:val="0"/>
          <w:marRight w:val="0"/>
          <w:marTop w:val="0"/>
          <w:marBottom w:val="0"/>
          <w:divBdr>
            <w:top w:val="none" w:sz="0" w:space="0" w:color="auto"/>
            <w:left w:val="none" w:sz="0" w:space="0" w:color="auto"/>
            <w:bottom w:val="none" w:sz="0" w:space="0" w:color="auto"/>
            <w:right w:val="none" w:sz="0" w:space="0" w:color="auto"/>
          </w:divBdr>
        </w:div>
        <w:div w:id="1108160123">
          <w:marLeft w:val="0"/>
          <w:marRight w:val="0"/>
          <w:marTop w:val="0"/>
          <w:marBottom w:val="0"/>
          <w:divBdr>
            <w:top w:val="none" w:sz="0" w:space="0" w:color="auto"/>
            <w:left w:val="none" w:sz="0" w:space="0" w:color="auto"/>
            <w:bottom w:val="none" w:sz="0" w:space="0" w:color="auto"/>
            <w:right w:val="none" w:sz="0" w:space="0" w:color="auto"/>
          </w:divBdr>
        </w:div>
        <w:div w:id="1053194455">
          <w:marLeft w:val="0"/>
          <w:marRight w:val="0"/>
          <w:marTop w:val="0"/>
          <w:marBottom w:val="0"/>
          <w:divBdr>
            <w:top w:val="none" w:sz="0" w:space="0" w:color="auto"/>
            <w:left w:val="none" w:sz="0" w:space="0" w:color="auto"/>
            <w:bottom w:val="none" w:sz="0" w:space="0" w:color="auto"/>
            <w:right w:val="none" w:sz="0" w:space="0" w:color="auto"/>
          </w:divBdr>
        </w:div>
        <w:div w:id="122895456">
          <w:marLeft w:val="0"/>
          <w:marRight w:val="0"/>
          <w:marTop w:val="0"/>
          <w:marBottom w:val="0"/>
          <w:divBdr>
            <w:top w:val="none" w:sz="0" w:space="0" w:color="auto"/>
            <w:left w:val="none" w:sz="0" w:space="0" w:color="auto"/>
            <w:bottom w:val="none" w:sz="0" w:space="0" w:color="auto"/>
            <w:right w:val="none" w:sz="0" w:space="0" w:color="auto"/>
          </w:divBdr>
        </w:div>
        <w:div w:id="1236087106">
          <w:marLeft w:val="0"/>
          <w:marRight w:val="0"/>
          <w:marTop w:val="0"/>
          <w:marBottom w:val="0"/>
          <w:divBdr>
            <w:top w:val="none" w:sz="0" w:space="0" w:color="auto"/>
            <w:left w:val="none" w:sz="0" w:space="0" w:color="auto"/>
            <w:bottom w:val="none" w:sz="0" w:space="0" w:color="auto"/>
            <w:right w:val="none" w:sz="0" w:space="0" w:color="auto"/>
          </w:divBdr>
        </w:div>
        <w:div w:id="1156917067">
          <w:marLeft w:val="0"/>
          <w:marRight w:val="0"/>
          <w:marTop w:val="0"/>
          <w:marBottom w:val="0"/>
          <w:divBdr>
            <w:top w:val="none" w:sz="0" w:space="0" w:color="auto"/>
            <w:left w:val="none" w:sz="0" w:space="0" w:color="auto"/>
            <w:bottom w:val="none" w:sz="0" w:space="0" w:color="auto"/>
            <w:right w:val="none" w:sz="0" w:space="0" w:color="auto"/>
          </w:divBdr>
        </w:div>
        <w:div w:id="244462371">
          <w:marLeft w:val="0"/>
          <w:marRight w:val="0"/>
          <w:marTop w:val="0"/>
          <w:marBottom w:val="0"/>
          <w:divBdr>
            <w:top w:val="none" w:sz="0" w:space="0" w:color="auto"/>
            <w:left w:val="none" w:sz="0" w:space="0" w:color="auto"/>
            <w:bottom w:val="none" w:sz="0" w:space="0" w:color="auto"/>
            <w:right w:val="none" w:sz="0" w:space="0" w:color="auto"/>
          </w:divBdr>
        </w:div>
        <w:div w:id="1480921944">
          <w:marLeft w:val="0"/>
          <w:marRight w:val="0"/>
          <w:marTop w:val="0"/>
          <w:marBottom w:val="0"/>
          <w:divBdr>
            <w:top w:val="none" w:sz="0" w:space="0" w:color="auto"/>
            <w:left w:val="none" w:sz="0" w:space="0" w:color="auto"/>
            <w:bottom w:val="none" w:sz="0" w:space="0" w:color="auto"/>
            <w:right w:val="none" w:sz="0" w:space="0" w:color="auto"/>
          </w:divBdr>
        </w:div>
        <w:div w:id="467750909">
          <w:marLeft w:val="0"/>
          <w:marRight w:val="0"/>
          <w:marTop w:val="0"/>
          <w:marBottom w:val="0"/>
          <w:divBdr>
            <w:top w:val="none" w:sz="0" w:space="0" w:color="auto"/>
            <w:left w:val="none" w:sz="0" w:space="0" w:color="auto"/>
            <w:bottom w:val="none" w:sz="0" w:space="0" w:color="auto"/>
            <w:right w:val="none" w:sz="0" w:space="0" w:color="auto"/>
          </w:divBdr>
        </w:div>
        <w:div w:id="842820127">
          <w:marLeft w:val="0"/>
          <w:marRight w:val="0"/>
          <w:marTop w:val="0"/>
          <w:marBottom w:val="0"/>
          <w:divBdr>
            <w:top w:val="none" w:sz="0" w:space="0" w:color="auto"/>
            <w:left w:val="none" w:sz="0" w:space="0" w:color="auto"/>
            <w:bottom w:val="none" w:sz="0" w:space="0" w:color="auto"/>
            <w:right w:val="none" w:sz="0" w:space="0" w:color="auto"/>
          </w:divBdr>
        </w:div>
        <w:div w:id="1292711342">
          <w:marLeft w:val="0"/>
          <w:marRight w:val="0"/>
          <w:marTop w:val="0"/>
          <w:marBottom w:val="0"/>
          <w:divBdr>
            <w:top w:val="none" w:sz="0" w:space="0" w:color="auto"/>
            <w:left w:val="none" w:sz="0" w:space="0" w:color="auto"/>
            <w:bottom w:val="none" w:sz="0" w:space="0" w:color="auto"/>
            <w:right w:val="none" w:sz="0" w:space="0" w:color="auto"/>
          </w:divBdr>
        </w:div>
        <w:div w:id="1619724795">
          <w:marLeft w:val="0"/>
          <w:marRight w:val="0"/>
          <w:marTop w:val="0"/>
          <w:marBottom w:val="0"/>
          <w:divBdr>
            <w:top w:val="none" w:sz="0" w:space="0" w:color="auto"/>
            <w:left w:val="none" w:sz="0" w:space="0" w:color="auto"/>
            <w:bottom w:val="none" w:sz="0" w:space="0" w:color="auto"/>
            <w:right w:val="none" w:sz="0" w:space="0" w:color="auto"/>
          </w:divBdr>
        </w:div>
        <w:div w:id="1559978886">
          <w:marLeft w:val="0"/>
          <w:marRight w:val="0"/>
          <w:marTop w:val="0"/>
          <w:marBottom w:val="0"/>
          <w:divBdr>
            <w:top w:val="none" w:sz="0" w:space="0" w:color="auto"/>
            <w:left w:val="none" w:sz="0" w:space="0" w:color="auto"/>
            <w:bottom w:val="none" w:sz="0" w:space="0" w:color="auto"/>
            <w:right w:val="none" w:sz="0" w:space="0" w:color="auto"/>
          </w:divBdr>
        </w:div>
        <w:div w:id="1089740734">
          <w:marLeft w:val="0"/>
          <w:marRight w:val="0"/>
          <w:marTop w:val="0"/>
          <w:marBottom w:val="0"/>
          <w:divBdr>
            <w:top w:val="none" w:sz="0" w:space="0" w:color="auto"/>
            <w:left w:val="none" w:sz="0" w:space="0" w:color="auto"/>
            <w:bottom w:val="none" w:sz="0" w:space="0" w:color="auto"/>
            <w:right w:val="none" w:sz="0" w:space="0" w:color="auto"/>
          </w:divBdr>
        </w:div>
        <w:div w:id="1325357833">
          <w:marLeft w:val="0"/>
          <w:marRight w:val="0"/>
          <w:marTop w:val="0"/>
          <w:marBottom w:val="0"/>
          <w:divBdr>
            <w:top w:val="none" w:sz="0" w:space="0" w:color="auto"/>
            <w:left w:val="none" w:sz="0" w:space="0" w:color="auto"/>
            <w:bottom w:val="none" w:sz="0" w:space="0" w:color="auto"/>
            <w:right w:val="none" w:sz="0" w:space="0" w:color="auto"/>
          </w:divBdr>
        </w:div>
        <w:div w:id="400637998">
          <w:marLeft w:val="0"/>
          <w:marRight w:val="0"/>
          <w:marTop w:val="0"/>
          <w:marBottom w:val="0"/>
          <w:divBdr>
            <w:top w:val="none" w:sz="0" w:space="0" w:color="auto"/>
            <w:left w:val="none" w:sz="0" w:space="0" w:color="auto"/>
            <w:bottom w:val="none" w:sz="0" w:space="0" w:color="auto"/>
            <w:right w:val="none" w:sz="0" w:space="0" w:color="auto"/>
          </w:divBdr>
        </w:div>
        <w:div w:id="1389575675">
          <w:marLeft w:val="0"/>
          <w:marRight w:val="0"/>
          <w:marTop w:val="0"/>
          <w:marBottom w:val="0"/>
          <w:divBdr>
            <w:top w:val="none" w:sz="0" w:space="0" w:color="auto"/>
            <w:left w:val="none" w:sz="0" w:space="0" w:color="auto"/>
            <w:bottom w:val="none" w:sz="0" w:space="0" w:color="auto"/>
            <w:right w:val="none" w:sz="0" w:space="0" w:color="auto"/>
          </w:divBdr>
        </w:div>
      </w:divsChild>
    </w:div>
    <w:div w:id="1442726600">
      <w:bodyDiv w:val="1"/>
      <w:marLeft w:val="0"/>
      <w:marRight w:val="0"/>
      <w:marTop w:val="0"/>
      <w:marBottom w:val="0"/>
      <w:divBdr>
        <w:top w:val="none" w:sz="0" w:space="0" w:color="auto"/>
        <w:left w:val="none" w:sz="0" w:space="0" w:color="auto"/>
        <w:bottom w:val="none" w:sz="0" w:space="0" w:color="auto"/>
        <w:right w:val="none" w:sz="0" w:space="0" w:color="auto"/>
      </w:divBdr>
      <w:divsChild>
        <w:div w:id="1122571852">
          <w:marLeft w:val="0"/>
          <w:marRight w:val="0"/>
          <w:marTop w:val="0"/>
          <w:marBottom w:val="0"/>
          <w:divBdr>
            <w:top w:val="none" w:sz="0" w:space="0" w:color="auto"/>
            <w:left w:val="none" w:sz="0" w:space="0" w:color="auto"/>
            <w:bottom w:val="none" w:sz="0" w:space="0" w:color="auto"/>
            <w:right w:val="none" w:sz="0" w:space="0" w:color="auto"/>
          </w:divBdr>
        </w:div>
        <w:div w:id="1737431186">
          <w:marLeft w:val="0"/>
          <w:marRight w:val="0"/>
          <w:marTop w:val="0"/>
          <w:marBottom w:val="0"/>
          <w:divBdr>
            <w:top w:val="none" w:sz="0" w:space="0" w:color="auto"/>
            <w:left w:val="none" w:sz="0" w:space="0" w:color="auto"/>
            <w:bottom w:val="none" w:sz="0" w:space="0" w:color="auto"/>
            <w:right w:val="none" w:sz="0" w:space="0" w:color="auto"/>
          </w:divBdr>
        </w:div>
        <w:div w:id="500196995">
          <w:marLeft w:val="0"/>
          <w:marRight w:val="0"/>
          <w:marTop w:val="0"/>
          <w:marBottom w:val="0"/>
          <w:divBdr>
            <w:top w:val="none" w:sz="0" w:space="0" w:color="auto"/>
            <w:left w:val="none" w:sz="0" w:space="0" w:color="auto"/>
            <w:bottom w:val="none" w:sz="0" w:space="0" w:color="auto"/>
            <w:right w:val="none" w:sz="0" w:space="0" w:color="auto"/>
          </w:divBdr>
        </w:div>
        <w:div w:id="1451045624">
          <w:marLeft w:val="0"/>
          <w:marRight w:val="0"/>
          <w:marTop w:val="0"/>
          <w:marBottom w:val="0"/>
          <w:divBdr>
            <w:top w:val="none" w:sz="0" w:space="0" w:color="auto"/>
            <w:left w:val="none" w:sz="0" w:space="0" w:color="auto"/>
            <w:bottom w:val="none" w:sz="0" w:space="0" w:color="auto"/>
            <w:right w:val="none" w:sz="0" w:space="0" w:color="auto"/>
          </w:divBdr>
        </w:div>
        <w:div w:id="1492403156">
          <w:marLeft w:val="0"/>
          <w:marRight w:val="0"/>
          <w:marTop w:val="0"/>
          <w:marBottom w:val="0"/>
          <w:divBdr>
            <w:top w:val="none" w:sz="0" w:space="0" w:color="auto"/>
            <w:left w:val="none" w:sz="0" w:space="0" w:color="auto"/>
            <w:bottom w:val="none" w:sz="0" w:space="0" w:color="auto"/>
            <w:right w:val="none" w:sz="0" w:space="0" w:color="auto"/>
          </w:divBdr>
        </w:div>
        <w:div w:id="1195000364">
          <w:marLeft w:val="0"/>
          <w:marRight w:val="0"/>
          <w:marTop w:val="0"/>
          <w:marBottom w:val="0"/>
          <w:divBdr>
            <w:top w:val="none" w:sz="0" w:space="0" w:color="auto"/>
            <w:left w:val="none" w:sz="0" w:space="0" w:color="auto"/>
            <w:bottom w:val="none" w:sz="0" w:space="0" w:color="auto"/>
            <w:right w:val="none" w:sz="0" w:space="0" w:color="auto"/>
          </w:divBdr>
        </w:div>
        <w:div w:id="664431062">
          <w:marLeft w:val="0"/>
          <w:marRight w:val="0"/>
          <w:marTop w:val="0"/>
          <w:marBottom w:val="0"/>
          <w:divBdr>
            <w:top w:val="none" w:sz="0" w:space="0" w:color="auto"/>
            <w:left w:val="none" w:sz="0" w:space="0" w:color="auto"/>
            <w:bottom w:val="none" w:sz="0" w:space="0" w:color="auto"/>
            <w:right w:val="none" w:sz="0" w:space="0" w:color="auto"/>
          </w:divBdr>
        </w:div>
        <w:div w:id="1458910526">
          <w:marLeft w:val="0"/>
          <w:marRight w:val="0"/>
          <w:marTop w:val="0"/>
          <w:marBottom w:val="0"/>
          <w:divBdr>
            <w:top w:val="none" w:sz="0" w:space="0" w:color="auto"/>
            <w:left w:val="none" w:sz="0" w:space="0" w:color="auto"/>
            <w:bottom w:val="none" w:sz="0" w:space="0" w:color="auto"/>
            <w:right w:val="none" w:sz="0" w:space="0" w:color="auto"/>
          </w:divBdr>
        </w:div>
        <w:div w:id="839542302">
          <w:marLeft w:val="0"/>
          <w:marRight w:val="0"/>
          <w:marTop w:val="0"/>
          <w:marBottom w:val="0"/>
          <w:divBdr>
            <w:top w:val="none" w:sz="0" w:space="0" w:color="auto"/>
            <w:left w:val="none" w:sz="0" w:space="0" w:color="auto"/>
            <w:bottom w:val="none" w:sz="0" w:space="0" w:color="auto"/>
            <w:right w:val="none" w:sz="0" w:space="0" w:color="auto"/>
          </w:divBdr>
        </w:div>
        <w:div w:id="790855622">
          <w:marLeft w:val="0"/>
          <w:marRight w:val="0"/>
          <w:marTop w:val="0"/>
          <w:marBottom w:val="0"/>
          <w:divBdr>
            <w:top w:val="none" w:sz="0" w:space="0" w:color="auto"/>
            <w:left w:val="none" w:sz="0" w:space="0" w:color="auto"/>
            <w:bottom w:val="none" w:sz="0" w:space="0" w:color="auto"/>
            <w:right w:val="none" w:sz="0" w:space="0" w:color="auto"/>
          </w:divBdr>
        </w:div>
        <w:div w:id="2132747579">
          <w:marLeft w:val="0"/>
          <w:marRight w:val="0"/>
          <w:marTop w:val="0"/>
          <w:marBottom w:val="0"/>
          <w:divBdr>
            <w:top w:val="none" w:sz="0" w:space="0" w:color="auto"/>
            <w:left w:val="none" w:sz="0" w:space="0" w:color="auto"/>
            <w:bottom w:val="none" w:sz="0" w:space="0" w:color="auto"/>
            <w:right w:val="none" w:sz="0" w:space="0" w:color="auto"/>
          </w:divBdr>
        </w:div>
        <w:div w:id="1627540785">
          <w:marLeft w:val="0"/>
          <w:marRight w:val="0"/>
          <w:marTop w:val="0"/>
          <w:marBottom w:val="0"/>
          <w:divBdr>
            <w:top w:val="none" w:sz="0" w:space="0" w:color="auto"/>
            <w:left w:val="none" w:sz="0" w:space="0" w:color="auto"/>
            <w:bottom w:val="none" w:sz="0" w:space="0" w:color="auto"/>
            <w:right w:val="none" w:sz="0" w:space="0" w:color="auto"/>
          </w:divBdr>
        </w:div>
        <w:div w:id="1858108319">
          <w:marLeft w:val="0"/>
          <w:marRight w:val="0"/>
          <w:marTop w:val="0"/>
          <w:marBottom w:val="0"/>
          <w:divBdr>
            <w:top w:val="none" w:sz="0" w:space="0" w:color="auto"/>
            <w:left w:val="none" w:sz="0" w:space="0" w:color="auto"/>
            <w:bottom w:val="none" w:sz="0" w:space="0" w:color="auto"/>
            <w:right w:val="none" w:sz="0" w:space="0" w:color="auto"/>
          </w:divBdr>
        </w:div>
        <w:div w:id="5116064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42A61E-20B7-4542-A325-252475750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26</Pages>
  <Words>4575</Words>
  <Characters>28826</Characters>
  <Application>Microsoft Office Word</Application>
  <DocSecurity>0</DocSecurity>
  <Lines>240</Lines>
  <Paragraphs>66</Paragraphs>
  <ScaleCrop>false</ScaleCrop>
  <HeadingPairs>
    <vt:vector size="4" baseType="variant">
      <vt:variant>
        <vt:lpstr>Titel</vt:lpstr>
      </vt:variant>
      <vt:variant>
        <vt:i4>1</vt:i4>
      </vt:variant>
      <vt:variant>
        <vt:lpstr>Überschriften</vt:lpstr>
      </vt:variant>
      <vt:variant>
        <vt:i4>29</vt:i4>
      </vt:variant>
    </vt:vector>
  </HeadingPairs>
  <TitlesOfParts>
    <vt:vector size="30" baseType="lpstr">
      <vt:lpstr/>
      <vt:lpstr>Frank, Salomo - Lieder</vt:lpstr>
      <vt:lpstr>Vorwort</vt:lpstr>
      <vt:lpstr>Ach Gott, verlaß mich nicht </vt:lpstr>
      <vt:lpstr>Ach, was ist doch unsre Zeit?</vt:lpstr>
      <vt:lpstr>Befiehl dem Höchsten deine Wege </vt:lpstr>
      <vt:lpstr>Der Höchste kennet seine Lieben</vt:lpstr>
      <vt:lpstr>Der lichte Morgen bricht herfür </vt:lpstr>
      <vt:lpstr>Die dunkle Nacht ist nun vergangen </vt:lpstr>
      <vt:lpstr>Du schnöde Welt </vt:lpstr>
      <vt:lpstr>Es ist vollbracht </vt:lpstr>
      <vt:lpstr>Gott Lob! Es ist von meinem Leben </vt:lpstr>
      <vt:lpstr>Gott, du Licht, das ewig bleibet, </vt:lpstr>
      <vt:lpstr>Ich bin im Himmel angeschrieben, </vt:lpstr>
      <vt:lpstr>Ich halte Gott in Allem stille</vt:lpstr>
      <vt:lpstr>Ich weiß, es kann mir nichts geschehen</vt:lpstr>
      <vt:lpstr>Mein Gott, wie bist du so verborgen </vt:lpstr>
      <vt:lpstr>Mein Jesu, wahre Ruh der Frommen. </vt:lpstr>
      <vt:lpstr>Mein Vater in der Höhe </vt:lpstr>
      <vt:lpstr>Mit Gott sei Alles angefangen</vt:lpstr>
      <vt:lpstr>Nunmehr verbleicht die güldne Sonne </vt:lpstr>
      <vt:lpstr>Nur wie Gott will </vt:lpstr>
      <vt:lpstr>O Flüchtigkeit </vt:lpstr>
      <vt:lpstr>Schnöde Welt, jetzt will ich scheiden</vt:lpstr>
      <vt:lpstr>Sei getrost bei trüben Tagen</vt:lpstr>
      <vt:lpstr>Seid gegrüßt, ihr schönsten Lichter </vt:lpstr>
      <vt:lpstr>So ruhest du </vt:lpstr>
      <vt:lpstr>Was sorg ich doch in diesem Leben</vt:lpstr>
      <vt:lpstr>Weg, du großes Nichts der Erden!</vt:lpstr>
      <vt:lpstr>Quellen:</vt:lpstr>
    </vt:vector>
  </TitlesOfParts>
  <LinksUpToDate>false</LinksUpToDate>
  <CharactersWithSpaces>33335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2020-12-20T07:28:00Z</dcterms:created>
  <dcterms:modified xsi:type="dcterms:W3CDTF">2021-01-01T17:30:00Z</dcterms:modified>
  <dc:title>Lieder</dc:title>
  <dc:creator>Frank, Salomo</dc:creator>
  <dc:language>de</dc:language>
</cp:coreProperties>
</file>